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70BC4" w14:textId="22AED005" w:rsidR="00655706" w:rsidRPr="00845769" w:rsidRDefault="00C23B7C">
      <w:pPr>
        <w:pStyle w:val="Heading1"/>
        <w:jc w:val="center"/>
        <w:rPr>
          <w:rFonts w:ascii="Calibri" w:hAnsi="Calibri" w:cs="Calibri"/>
        </w:rPr>
      </w:pPr>
      <w:r>
        <w:rPr>
          <w:rFonts w:ascii="Calibri" w:hAnsi="Calibri" w:cs="Calibri"/>
        </w:rPr>
        <w:t>Respecti</w:t>
      </w:r>
      <w:r w:rsidR="00542A82">
        <w:rPr>
          <w:rFonts w:ascii="Calibri" w:hAnsi="Calibri" w:cs="Calibri"/>
        </w:rPr>
        <w:t>ng</w:t>
      </w:r>
      <w:r>
        <w:rPr>
          <w:rFonts w:ascii="Calibri" w:hAnsi="Calibri" w:cs="Calibri"/>
        </w:rPr>
        <w:t xml:space="preserve"> Client and Staff Diversity </w:t>
      </w:r>
    </w:p>
    <w:p w14:paraId="372B2EE7" w14:textId="77777777" w:rsidR="00655706" w:rsidRPr="00845769" w:rsidRDefault="00AF5A2F">
      <w:pPr>
        <w:pStyle w:val="Heading1"/>
        <w:rPr>
          <w:rFonts w:ascii="Calibri" w:hAnsi="Calibri" w:cs="Calibri"/>
        </w:rPr>
      </w:pPr>
      <w:r w:rsidRPr="00845769">
        <w:rPr>
          <w:rFonts w:ascii="Calibri" w:hAnsi="Calibri" w:cs="Calibri"/>
        </w:rPr>
        <w:t>Table of Contents</w:t>
      </w:r>
    </w:p>
    <w:p w14:paraId="0EB31F73" w14:textId="6F33C91F" w:rsidR="00655706" w:rsidRPr="00B429D7" w:rsidRDefault="00F36E37" w:rsidP="00B76925">
      <w:pPr>
        <w:spacing w:after="120"/>
        <w:rPr>
          <w:rStyle w:val="Hyperlink"/>
          <w:rFonts w:ascii="Calibri" w:hAnsi="Calibri" w:cs="Calibri"/>
          <w:i/>
        </w:rPr>
      </w:pPr>
      <w:r w:rsidRPr="00B429D7">
        <w:rPr>
          <w:rFonts w:ascii="Calibri" w:hAnsi="Calibri" w:cs="Calibri"/>
          <w:i/>
        </w:rPr>
        <w:fldChar w:fldCharType="begin"/>
      </w:r>
      <w:r w:rsidR="005269E7" w:rsidRPr="00B429D7">
        <w:rPr>
          <w:rFonts w:ascii="Calibri" w:hAnsi="Calibri" w:cs="Calibri"/>
          <w:i/>
        </w:rPr>
        <w:instrText>HYPERLINK  \l "_Icebreakers"</w:instrText>
      </w:r>
      <w:r w:rsidRPr="00B429D7">
        <w:rPr>
          <w:rFonts w:ascii="Calibri" w:hAnsi="Calibri" w:cs="Calibri"/>
          <w:i/>
        </w:rPr>
      </w:r>
      <w:r w:rsidRPr="00B429D7">
        <w:rPr>
          <w:rFonts w:ascii="Calibri" w:hAnsi="Calibri" w:cs="Calibri"/>
          <w:i/>
        </w:rPr>
        <w:fldChar w:fldCharType="separate"/>
      </w:r>
      <w:r w:rsidR="00D530D7" w:rsidRPr="00B429D7">
        <w:rPr>
          <w:rStyle w:val="Hyperlink"/>
          <w:rFonts w:ascii="Calibri" w:hAnsi="Calibri" w:cs="Calibri"/>
          <w:i/>
        </w:rPr>
        <w:t>Icebreakers</w:t>
      </w:r>
    </w:p>
    <w:p w14:paraId="08CA35DA" w14:textId="2D278779" w:rsidR="00655706" w:rsidRPr="00B429D7" w:rsidRDefault="00F36E37" w:rsidP="00B76925">
      <w:pPr>
        <w:spacing w:after="120"/>
        <w:rPr>
          <w:rStyle w:val="Hyperlink"/>
          <w:rFonts w:ascii="Calibri" w:hAnsi="Calibri" w:cs="Calibri"/>
          <w:i/>
        </w:rPr>
      </w:pPr>
      <w:r w:rsidRPr="00B429D7">
        <w:rPr>
          <w:rFonts w:ascii="Calibri" w:hAnsi="Calibri" w:cs="Calibri"/>
          <w:i/>
        </w:rPr>
        <w:fldChar w:fldCharType="end"/>
      </w:r>
      <w:r w:rsidRPr="00B429D7">
        <w:rPr>
          <w:rFonts w:ascii="Calibri" w:hAnsi="Calibri" w:cs="Calibri"/>
          <w:i/>
        </w:rPr>
        <w:fldChar w:fldCharType="begin"/>
      </w:r>
      <w:r w:rsidR="002051CB">
        <w:rPr>
          <w:rFonts w:ascii="Calibri" w:hAnsi="Calibri" w:cs="Calibri"/>
          <w:i/>
        </w:rPr>
        <w:instrText>HYPERLINK  \l "_Example_discussion_prompts"</w:instrText>
      </w:r>
      <w:r w:rsidRPr="00B429D7">
        <w:rPr>
          <w:rFonts w:ascii="Calibri" w:hAnsi="Calibri" w:cs="Calibri"/>
          <w:i/>
        </w:rPr>
      </w:r>
      <w:r w:rsidRPr="00B429D7">
        <w:rPr>
          <w:rFonts w:ascii="Calibri" w:hAnsi="Calibri" w:cs="Calibri"/>
          <w:i/>
        </w:rPr>
        <w:fldChar w:fldCharType="separate"/>
      </w:r>
      <w:r w:rsidR="004B6D9F" w:rsidRPr="00B429D7">
        <w:rPr>
          <w:rStyle w:val="Hyperlink"/>
          <w:rFonts w:ascii="Calibri" w:hAnsi="Calibri" w:cs="Calibri"/>
          <w:i/>
        </w:rPr>
        <w:t>Example discussion prompts (in-class or online)</w:t>
      </w:r>
    </w:p>
    <w:p w14:paraId="6B378C8F" w14:textId="021E146B" w:rsidR="00A272E0" w:rsidRPr="00B429D7" w:rsidRDefault="00F36E37" w:rsidP="00B76925">
      <w:pPr>
        <w:spacing w:after="120"/>
        <w:rPr>
          <w:rStyle w:val="Hyperlink"/>
          <w:rFonts w:ascii="Calibri" w:hAnsi="Calibri" w:cs="Calibri"/>
          <w:i/>
        </w:rPr>
      </w:pPr>
      <w:r w:rsidRPr="00B429D7">
        <w:rPr>
          <w:rFonts w:ascii="Calibri" w:hAnsi="Calibri" w:cs="Calibri"/>
          <w:i/>
        </w:rPr>
        <w:fldChar w:fldCharType="end"/>
      </w:r>
      <w:r w:rsidR="005269E7" w:rsidRPr="00B429D7">
        <w:rPr>
          <w:rFonts w:ascii="Calibri" w:hAnsi="Calibri" w:cs="Calibri"/>
          <w:i/>
        </w:rPr>
        <w:fldChar w:fldCharType="begin"/>
      </w:r>
      <w:r w:rsidR="005269E7" w:rsidRPr="00B429D7">
        <w:rPr>
          <w:rFonts w:ascii="Calibri" w:hAnsi="Calibri" w:cs="Calibri"/>
          <w:i/>
        </w:rPr>
        <w:instrText>HYPERLINK  \l "_Videos_and_links"</w:instrText>
      </w:r>
      <w:r w:rsidR="005269E7" w:rsidRPr="00B429D7">
        <w:rPr>
          <w:rFonts w:ascii="Calibri" w:hAnsi="Calibri" w:cs="Calibri"/>
          <w:i/>
        </w:rPr>
      </w:r>
      <w:r w:rsidR="005269E7" w:rsidRPr="00B429D7">
        <w:rPr>
          <w:rFonts w:ascii="Calibri" w:hAnsi="Calibri" w:cs="Calibri"/>
          <w:i/>
        </w:rPr>
        <w:fldChar w:fldCharType="separate"/>
      </w:r>
      <w:r w:rsidR="00A272E0" w:rsidRPr="00B429D7">
        <w:rPr>
          <w:rStyle w:val="Hyperlink"/>
          <w:rFonts w:ascii="Calibri" w:hAnsi="Calibri" w:cs="Calibri"/>
          <w:i/>
        </w:rPr>
        <w:t>Videos and Links</w:t>
      </w:r>
    </w:p>
    <w:p w14:paraId="3BD71D16" w14:textId="31571688" w:rsidR="005269E7" w:rsidRPr="00B429D7" w:rsidRDefault="005269E7" w:rsidP="00B76925">
      <w:pPr>
        <w:spacing w:after="120"/>
        <w:rPr>
          <w:rFonts w:ascii="Calibri" w:hAnsi="Calibri" w:cs="Calibri"/>
          <w:i/>
        </w:rPr>
      </w:pPr>
      <w:r w:rsidRPr="00B429D7">
        <w:rPr>
          <w:rFonts w:ascii="Calibri" w:hAnsi="Calibri" w:cs="Calibri"/>
          <w:i/>
        </w:rPr>
        <w:fldChar w:fldCharType="end"/>
      </w:r>
      <w:hyperlink w:anchor="_Creating_a_Personal" w:history="1">
        <w:r w:rsidRPr="00B429D7">
          <w:rPr>
            <w:rStyle w:val="Hyperlink"/>
            <w:rFonts w:ascii="Calibri" w:hAnsi="Calibri" w:cs="Calibri"/>
            <w:i/>
          </w:rPr>
          <w:t>Creating a Personal Healthcare Cultural Plan</w:t>
        </w:r>
      </w:hyperlink>
    </w:p>
    <w:p w14:paraId="1365598E" w14:textId="1EDE2B12" w:rsidR="005269E7" w:rsidRPr="00B429D7" w:rsidRDefault="005269E7" w:rsidP="00F36E37">
      <w:pPr>
        <w:spacing w:after="120"/>
        <w:rPr>
          <w:rFonts w:ascii="Calibri" w:hAnsi="Calibri" w:cs="Calibri"/>
          <w:i/>
        </w:rPr>
      </w:pPr>
      <w:hyperlink w:anchor="_The_Culture_Tree:" w:history="1">
        <w:r w:rsidRPr="00341B38">
          <w:rPr>
            <w:rStyle w:val="Hyperlink"/>
            <w:rFonts w:ascii="Calibri" w:hAnsi="Calibri" w:cs="Calibri"/>
            <w:i/>
          </w:rPr>
          <w:t>The Culture Tree</w:t>
        </w:r>
      </w:hyperlink>
    </w:p>
    <w:p w14:paraId="14030F1E" w14:textId="32EE0E27" w:rsidR="00164222" w:rsidRDefault="00AF5A2F" w:rsidP="004C7B95">
      <w:pPr>
        <w:pStyle w:val="Heading2"/>
        <w:rPr>
          <w:rFonts w:ascii="Calibri" w:hAnsi="Calibri" w:cs="Calibri"/>
        </w:rPr>
      </w:pPr>
      <w:bookmarkStart w:id="0" w:name="_Icebreakers"/>
      <w:bookmarkEnd w:id="0"/>
      <w:r w:rsidRPr="00845769">
        <w:rPr>
          <w:rFonts w:ascii="Calibri" w:hAnsi="Calibri" w:cs="Calibri"/>
        </w:rPr>
        <w:t>Icebreakers</w:t>
      </w:r>
    </w:p>
    <w:p w14:paraId="256BACC7" w14:textId="52B84438" w:rsidR="00C04976" w:rsidRPr="002051CB" w:rsidRDefault="00480C75" w:rsidP="00BE09B0">
      <w:pPr>
        <w:rPr>
          <w:rFonts w:ascii="Calibri" w:hAnsi="Calibri" w:cs="Calibri"/>
        </w:rPr>
      </w:pPr>
      <w:r w:rsidRPr="002051CB">
        <w:rPr>
          <w:rFonts w:ascii="Calibri" w:hAnsi="Calibri" w:cs="Calibri"/>
          <w:b/>
          <w:bCs/>
        </w:rPr>
        <w:t>Life experience bingo</w:t>
      </w:r>
      <w:r w:rsidR="00C04976" w:rsidRPr="002051CB">
        <w:rPr>
          <w:rFonts w:ascii="Calibri" w:hAnsi="Calibri" w:cs="Calibri"/>
        </w:rPr>
        <w:t xml:space="preserve">: Create bingo cards with different cultural or personal experiences (e.g., “Has traveled to another country,” “Speaks more than one language”). Participants mingle to find people who match these experiences, promoting conversation about diverse backgrounds. </w:t>
      </w:r>
    </w:p>
    <w:p w14:paraId="2ED0200B" w14:textId="77777777" w:rsidR="00C04976" w:rsidRPr="002051CB" w:rsidRDefault="00C04976" w:rsidP="00BE09B0">
      <w:pPr>
        <w:rPr>
          <w:rFonts w:ascii="Calibri" w:hAnsi="Calibri" w:cs="Calibri"/>
        </w:rPr>
      </w:pPr>
      <w:r w:rsidRPr="002051CB">
        <w:rPr>
          <w:rFonts w:ascii="Calibri" w:hAnsi="Calibri" w:cs="Calibri"/>
          <w:b/>
          <w:bCs/>
        </w:rPr>
        <w:t xml:space="preserve">Personal Reflection: </w:t>
      </w:r>
      <w:r w:rsidRPr="002051CB">
        <w:rPr>
          <w:rFonts w:ascii="Calibri" w:hAnsi="Calibri" w:cs="Calibri"/>
        </w:rPr>
        <w:t xml:space="preserve">Invite participants to share a brief story about a time when they experienced or observed a cultural misunderstanding. Discuss what was learned and how similar situations could be handled better in the future. </w:t>
      </w:r>
    </w:p>
    <w:p w14:paraId="0169FFFF" w14:textId="3B68824C" w:rsidR="00C04976" w:rsidRPr="002051CB" w:rsidRDefault="00C04976" w:rsidP="00BE09B0">
      <w:pPr>
        <w:rPr>
          <w:rFonts w:ascii="Calibri" w:hAnsi="Calibri" w:cs="Calibri"/>
        </w:rPr>
      </w:pPr>
      <w:r w:rsidRPr="002051CB">
        <w:rPr>
          <w:rFonts w:ascii="Calibri" w:hAnsi="Calibri" w:cs="Calibri"/>
          <w:b/>
          <w:bCs/>
        </w:rPr>
        <w:t>Show-and-Tell:</w:t>
      </w:r>
      <w:r w:rsidRPr="002051CB">
        <w:rPr>
          <w:rFonts w:ascii="Calibri" w:hAnsi="Calibri" w:cs="Calibri"/>
        </w:rPr>
        <w:t xml:space="preserve"> Ask participants to bring an item that represents their culture</w:t>
      </w:r>
      <w:r w:rsidR="007419A9" w:rsidRPr="002051CB">
        <w:rPr>
          <w:rFonts w:ascii="Calibri" w:hAnsi="Calibri" w:cs="Calibri"/>
          <w:b/>
          <w:bCs/>
        </w:rPr>
        <w:t>, identity,</w:t>
      </w:r>
      <w:r w:rsidRPr="002051CB">
        <w:rPr>
          <w:rFonts w:ascii="Calibri" w:hAnsi="Calibri" w:cs="Calibri"/>
        </w:rPr>
        <w:t xml:space="preserve"> or background. Each person briefly explains the significance of their artifact, helping to build understanding and appreciation of different </w:t>
      </w:r>
      <w:r w:rsidR="007419A9" w:rsidRPr="002051CB">
        <w:rPr>
          <w:rFonts w:ascii="Calibri" w:hAnsi="Calibri" w:cs="Calibri"/>
          <w:b/>
          <w:bCs/>
        </w:rPr>
        <w:t>backgrounds</w:t>
      </w:r>
      <w:r w:rsidRPr="002051CB">
        <w:rPr>
          <w:rFonts w:ascii="Calibri" w:hAnsi="Calibri" w:cs="Calibri"/>
        </w:rPr>
        <w:t xml:space="preserve">. </w:t>
      </w:r>
    </w:p>
    <w:p w14:paraId="023FC42B" w14:textId="24B85910" w:rsidR="00655706" w:rsidRDefault="00AF5A2F" w:rsidP="00AE4776">
      <w:pPr>
        <w:pStyle w:val="Heading2"/>
        <w:rPr>
          <w:rFonts w:ascii="Calibri" w:hAnsi="Calibri" w:cs="Calibri"/>
        </w:rPr>
      </w:pPr>
      <w:bookmarkStart w:id="1" w:name="_Example_discussion_prompts"/>
      <w:bookmarkEnd w:id="1"/>
      <w:r w:rsidRPr="00845769">
        <w:rPr>
          <w:rFonts w:ascii="Calibri" w:hAnsi="Calibri" w:cs="Calibri"/>
        </w:rPr>
        <w:t>Example discussion prompt</w:t>
      </w:r>
      <w:r w:rsidR="004B6D9F">
        <w:rPr>
          <w:rFonts w:ascii="Calibri" w:hAnsi="Calibri" w:cs="Calibri"/>
        </w:rPr>
        <w:t>s</w:t>
      </w:r>
      <w:r w:rsidRPr="00845769">
        <w:rPr>
          <w:rFonts w:ascii="Calibri" w:hAnsi="Calibri" w:cs="Calibri"/>
        </w:rPr>
        <w:t xml:space="preserve"> </w:t>
      </w:r>
      <w:r w:rsidR="004B6D9F">
        <w:rPr>
          <w:rFonts w:ascii="Calibri" w:hAnsi="Calibri" w:cs="Calibri"/>
        </w:rPr>
        <w:t>(</w:t>
      </w:r>
      <w:r w:rsidRPr="00845769">
        <w:rPr>
          <w:rFonts w:ascii="Calibri" w:hAnsi="Calibri" w:cs="Calibri"/>
        </w:rPr>
        <w:t>in-class or online</w:t>
      </w:r>
      <w:r w:rsidR="004B6D9F">
        <w:rPr>
          <w:rFonts w:ascii="Calibri" w:hAnsi="Calibri" w:cs="Calibri"/>
        </w:rPr>
        <w:t>)</w:t>
      </w:r>
    </w:p>
    <w:p w14:paraId="7DC280A9" w14:textId="77777777" w:rsidR="00ED0D8D" w:rsidRPr="002051CB" w:rsidRDefault="00ED0D8D" w:rsidP="00ED0D8D">
      <w:pPr>
        <w:spacing w:after="0" w:line="240" w:lineRule="auto"/>
        <w:rPr>
          <w:rFonts w:ascii="Calibri" w:hAnsi="Calibri" w:cs="Calibri"/>
        </w:rPr>
      </w:pPr>
      <w:r w:rsidRPr="002051CB">
        <w:rPr>
          <w:rFonts w:ascii="Calibri" w:hAnsi="Calibri" w:cs="Calibri"/>
        </w:rPr>
        <w:t xml:space="preserve">Watch Video: </w:t>
      </w:r>
      <w:hyperlink r:id="rId9" w:history="1">
        <w:r w:rsidRPr="002051CB">
          <w:rPr>
            <w:rStyle w:val="Hyperlink"/>
            <w:rFonts w:ascii="Calibri" w:hAnsi="Calibri" w:cs="Calibri"/>
          </w:rPr>
          <w:t>Identity First vs. Person First Language</w:t>
        </w:r>
      </w:hyperlink>
      <w:r w:rsidRPr="002051CB">
        <w:rPr>
          <w:rFonts w:ascii="Calibri" w:hAnsi="Calibri" w:cs="Calibri"/>
        </w:rPr>
        <w:t xml:space="preserve"> .Then, do your own research to find more examples of both types of language. In a short post or discussion, respond to the following: Give two new examples of identity-first language (e.g., “autistic person”) and two examples of person-first language (e.g., “person with autism”). </w:t>
      </w:r>
      <w:proofErr w:type="gramStart"/>
      <w:r w:rsidRPr="002051CB">
        <w:rPr>
          <w:rFonts w:ascii="Calibri" w:hAnsi="Calibri" w:cs="Calibri"/>
        </w:rPr>
        <w:t>New meaning,</w:t>
      </w:r>
      <w:proofErr w:type="gramEnd"/>
      <w:r w:rsidRPr="002051CB">
        <w:rPr>
          <w:rFonts w:ascii="Calibri" w:hAnsi="Calibri" w:cs="Calibri"/>
        </w:rPr>
        <w:t xml:space="preserve"> don’t post examples that other classmates have already provided. Which type of language would you use if you hadn’t yet had the chance to ask someone their preference? Why?</w:t>
      </w:r>
    </w:p>
    <w:p w14:paraId="29CECA75" w14:textId="77777777" w:rsidR="00ED0D8D" w:rsidRPr="002051CB" w:rsidRDefault="00ED0D8D" w:rsidP="00ED0D8D">
      <w:pPr>
        <w:spacing w:after="0" w:line="240" w:lineRule="auto"/>
        <w:rPr>
          <w:rFonts w:ascii="Calibri" w:hAnsi="Calibri" w:cs="Calibri"/>
        </w:rPr>
      </w:pPr>
    </w:p>
    <w:p w14:paraId="7D39B61A" w14:textId="77777777" w:rsidR="00ED0D8D" w:rsidRPr="002051CB" w:rsidRDefault="00ED0D8D" w:rsidP="00ED0D8D">
      <w:pPr>
        <w:spacing w:after="0" w:line="240" w:lineRule="auto"/>
        <w:rPr>
          <w:rFonts w:ascii="Calibri" w:hAnsi="Calibri" w:cs="Calibri"/>
        </w:rPr>
      </w:pPr>
      <w:r w:rsidRPr="002051CB">
        <w:rPr>
          <w:rFonts w:ascii="Calibri" w:hAnsi="Calibri" w:cs="Calibri"/>
        </w:rPr>
        <w:t>What would you do if someone corrected you on how they prefer to refer to their disability? Answer one of the two following questions: have you ever been labeled in a way that didn’t feel right to you? Or, has someone ever ignored or overlooked an important part of your identity? How did it make you feel? What could have made the interaction more respectful</w:t>
      </w:r>
    </w:p>
    <w:p w14:paraId="082E92CD" w14:textId="77777777" w:rsidR="00ED0D8D" w:rsidRPr="002051CB" w:rsidRDefault="00ED0D8D" w:rsidP="001C0334">
      <w:pPr>
        <w:pStyle w:val="Heading2"/>
        <w:rPr>
          <w:rFonts w:ascii="Calibri" w:eastAsiaTheme="minorEastAsia" w:hAnsi="Calibri" w:cs="Calibri"/>
          <w:b w:val="0"/>
          <w:bCs w:val="0"/>
          <w:color w:val="auto"/>
          <w:sz w:val="22"/>
          <w:szCs w:val="22"/>
        </w:rPr>
      </w:pPr>
    </w:p>
    <w:p w14:paraId="1DAF23F9" w14:textId="298FAEB8" w:rsidR="001C0334" w:rsidRPr="002051CB" w:rsidRDefault="001C0334" w:rsidP="005269E7">
      <w:pPr>
        <w:rPr>
          <w:rFonts w:ascii="Calibri" w:hAnsi="Calibri" w:cs="Calibri"/>
        </w:rPr>
      </w:pPr>
      <w:r w:rsidRPr="002051CB">
        <w:rPr>
          <w:rFonts w:ascii="Calibri" w:hAnsi="Calibri" w:cs="Calibri"/>
        </w:rPr>
        <w:t xml:space="preserve">Cultural Competency: “What does cultural competency mean in the context of your role? How can we improve our skills to better serve and work with clients and colleagues from diverse backgrounds?” </w:t>
      </w:r>
    </w:p>
    <w:p w14:paraId="218BCFF9" w14:textId="4680F5B9" w:rsidR="001C0334" w:rsidRPr="002051CB" w:rsidRDefault="001C0334" w:rsidP="005269E7">
      <w:pPr>
        <w:rPr>
          <w:rFonts w:ascii="Calibri" w:hAnsi="Calibri" w:cs="Calibri"/>
        </w:rPr>
      </w:pPr>
      <w:r w:rsidRPr="002051CB">
        <w:rPr>
          <w:rFonts w:ascii="Calibri" w:hAnsi="Calibri" w:cs="Calibri"/>
        </w:rPr>
        <w:lastRenderedPageBreak/>
        <w:t xml:space="preserve">Implicit Bias: “What are some examples of implicit bias that might affect interactions with clients or colleagues? How can we become more aware of and address our own biases?” </w:t>
      </w:r>
    </w:p>
    <w:p w14:paraId="69B6915D" w14:textId="6C8371E1" w:rsidR="001C0334" w:rsidRPr="002051CB" w:rsidRDefault="001C0334" w:rsidP="005269E7">
      <w:pPr>
        <w:rPr>
          <w:rFonts w:ascii="Calibri" w:hAnsi="Calibri" w:cs="Calibri"/>
        </w:rPr>
      </w:pPr>
      <w:r w:rsidRPr="002051CB">
        <w:rPr>
          <w:rFonts w:ascii="Calibri" w:hAnsi="Calibri" w:cs="Calibri"/>
        </w:rPr>
        <w:t xml:space="preserve">Inclusive Language: “How can the use of inclusive language improve communication and create a more respectful environment? What are some examples of language practices to avoid or adopt?” </w:t>
      </w:r>
    </w:p>
    <w:p w14:paraId="6884ADFD" w14:textId="389F47CE" w:rsidR="001C0334" w:rsidRPr="002051CB" w:rsidRDefault="001C0334" w:rsidP="005269E7">
      <w:pPr>
        <w:rPr>
          <w:rFonts w:ascii="Calibri" w:hAnsi="Calibri" w:cs="Calibri"/>
        </w:rPr>
      </w:pPr>
      <w:r w:rsidRPr="002051CB">
        <w:rPr>
          <w:rFonts w:ascii="Calibri" w:hAnsi="Calibri" w:cs="Calibri"/>
        </w:rPr>
        <w:t xml:space="preserve">Handling Discrimination: “What steps should be taken if you witness or experience discrimination or microaggressions in the workplace? How can we support each other in addressing these issues?” </w:t>
      </w:r>
    </w:p>
    <w:p w14:paraId="2192E852" w14:textId="2041DBE6" w:rsidR="001C0334" w:rsidRPr="002051CB" w:rsidRDefault="001C0334" w:rsidP="005269E7">
      <w:pPr>
        <w:rPr>
          <w:rFonts w:ascii="Calibri" w:hAnsi="Calibri" w:cs="Calibri"/>
        </w:rPr>
      </w:pPr>
      <w:r w:rsidRPr="002051CB">
        <w:rPr>
          <w:rFonts w:ascii="Calibri" w:hAnsi="Calibri" w:cs="Calibri"/>
        </w:rPr>
        <w:t xml:space="preserve">Adapting Practices: “How can we adapt our practices and policies to better accommodate the diverse needs of our clients and staff? What are some specific examples of adaptations that could be made?” </w:t>
      </w:r>
    </w:p>
    <w:p w14:paraId="17807804" w14:textId="4722D1F0" w:rsidR="001C0334" w:rsidRPr="002051CB" w:rsidRDefault="001C0334" w:rsidP="005269E7">
      <w:pPr>
        <w:rPr>
          <w:rFonts w:ascii="Calibri" w:hAnsi="Calibri" w:cs="Calibri"/>
        </w:rPr>
      </w:pPr>
      <w:r w:rsidRPr="002051CB">
        <w:rPr>
          <w:rFonts w:ascii="Calibri" w:hAnsi="Calibri" w:cs="Calibri"/>
        </w:rPr>
        <w:t xml:space="preserve">Cultural Sensitivity Training: “What are the benefits and limitations of cultural sensitivity training? How can ongoing education and self-awareness contribute to a more inclusive environment?” </w:t>
      </w:r>
    </w:p>
    <w:p w14:paraId="40AE8300" w14:textId="06F9923D" w:rsidR="001C0334" w:rsidRPr="002051CB" w:rsidRDefault="001C0334" w:rsidP="005269E7">
      <w:pPr>
        <w:rPr>
          <w:rFonts w:ascii="Calibri" w:hAnsi="Calibri" w:cs="Calibri"/>
        </w:rPr>
      </w:pPr>
      <w:r w:rsidRPr="002051CB">
        <w:rPr>
          <w:rFonts w:ascii="Calibri" w:hAnsi="Calibri" w:cs="Calibri"/>
        </w:rPr>
        <w:t xml:space="preserve">Understanding Different </w:t>
      </w:r>
      <w:proofErr w:type="gramStart"/>
      <w:r w:rsidRPr="002051CB">
        <w:rPr>
          <w:rFonts w:ascii="Calibri" w:hAnsi="Calibri" w:cs="Calibri"/>
        </w:rPr>
        <w:t>Perspectives: “</w:t>
      </w:r>
      <w:proofErr w:type="gramEnd"/>
      <w:r w:rsidRPr="002051CB">
        <w:rPr>
          <w:rFonts w:ascii="Calibri" w:hAnsi="Calibri" w:cs="Calibri"/>
        </w:rPr>
        <w:t xml:space="preserve">How can understanding different cultural or personal perspectives enhance team collaboration and client relationships? What are some methods to gain a deeper understanding of diverse viewpoints?” </w:t>
      </w:r>
    </w:p>
    <w:p w14:paraId="7E44DAEF" w14:textId="6D5B1A53" w:rsidR="005269E7" w:rsidRPr="002051CB" w:rsidRDefault="001C0334" w:rsidP="005269E7">
      <w:pPr>
        <w:rPr>
          <w:rFonts w:ascii="Calibri" w:hAnsi="Calibri" w:cs="Calibri"/>
        </w:rPr>
      </w:pPr>
      <w:r w:rsidRPr="002051CB">
        <w:rPr>
          <w:rFonts w:ascii="Calibri" w:hAnsi="Calibri" w:cs="Calibri"/>
        </w:rPr>
        <w:t xml:space="preserve">Feedback </w:t>
      </w:r>
      <w:r w:rsidR="00E21A86" w:rsidRPr="002051CB">
        <w:rPr>
          <w:rFonts w:ascii="Calibri" w:hAnsi="Calibri" w:cs="Calibri"/>
          <w:b/>
          <w:bCs/>
        </w:rPr>
        <w:t>a</w:t>
      </w:r>
      <w:r w:rsidRPr="002051CB">
        <w:rPr>
          <w:rFonts w:ascii="Calibri" w:hAnsi="Calibri" w:cs="Calibri"/>
        </w:rPr>
        <w:t xml:space="preserve">nd Improvement: “How can we create a feedback loop to ensure that our efforts to respect and include diversity are effective? What mechanisms can be put in place for continuous improvement?” </w:t>
      </w:r>
    </w:p>
    <w:p w14:paraId="5B123A63" w14:textId="31D0888E" w:rsidR="00462122" w:rsidRPr="00462122" w:rsidRDefault="00462122" w:rsidP="001C0334">
      <w:pPr>
        <w:pStyle w:val="Heading2"/>
        <w:rPr>
          <w:rFonts w:ascii="Calibri" w:hAnsi="Calibri" w:cs="Calibri"/>
        </w:rPr>
      </w:pPr>
      <w:bookmarkStart w:id="2" w:name="_Videos_and_links"/>
      <w:bookmarkEnd w:id="2"/>
      <w:r>
        <w:rPr>
          <w:rFonts w:ascii="Calibri" w:hAnsi="Calibri" w:cs="Calibri"/>
        </w:rPr>
        <w:t>Videos and links</w:t>
      </w:r>
    </w:p>
    <w:p w14:paraId="51145417" w14:textId="77777777" w:rsidR="00830AD7" w:rsidRDefault="00830AD7" w:rsidP="000F376B">
      <w:pPr>
        <w:numPr>
          <w:ilvl w:val="0"/>
          <w:numId w:val="7"/>
        </w:numPr>
        <w:spacing w:after="0" w:line="240" w:lineRule="auto"/>
        <w:rPr>
          <w:rFonts w:ascii="Calibri" w:hAnsi="Calibri" w:cs="Calibri"/>
        </w:rPr>
      </w:pPr>
      <w:r w:rsidRPr="00DD23BF">
        <w:rPr>
          <w:rFonts w:ascii="Calibri" w:hAnsi="Calibri" w:cs="Calibri"/>
        </w:rPr>
        <w:t xml:space="preserve">There are even more video links in </w:t>
      </w:r>
      <w:proofErr w:type="gramStart"/>
      <w:r w:rsidRPr="00DD23BF">
        <w:rPr>
          <w:rFonts w:ascii="Calibri" w:hAnsi="Calibri" w:cs="Calibri"/>
        </w:rPr>
        <w:t>the PowerPoint</w:t>
      </w:r>
      <w:proofErr w:type="gramEnd"/>
    </w:p>
    <w:p w14:paraId="5722B5CE" w14:textId="5B1E1371" w:rsidR="006A2F53" w:rsidRDefault="006A2F53" w:rsidP="000F376B">
      <w:pPr>
        <w:numPr>
          <w:ilvl w:val="0"/>
          <w:numId w:val="7"/>
        </w:numPr>
        <w:spacing w:after="0" w:line="240" w:lineRule="auto"/>
        <w:rPr>
          <w:rFonts w:ascii="Calibri" w:hAnsi="Calibri" w:cs="Calibri"/>
        </w:rPr>
      </w:pPr>
      <w:hyperlink r:id="rId10" w:history="1">
        <w:r w:rsidRPr="006A2F53">
          <w:rPr>
            <w:rStyle w:val="Hyperlink"/>
            <w:rFonts w:ascii="Calibri" w:hAnsi="Calibri" w:cs="Calibri"/>
          </w:rPr>
          <w:t xml:space="preserve">Cultural Competency </w:t>
        </w:r>
        <w:proofErr w:type="gramStart"/>
        <w:r w:rsidRPr="006A2F53">
          <w:rPr>
            <w:rStyle w:val="Hyperlink"/>
            <w:rFonts w:ascii="Calibri" w:hAnsi="Calibri" w:cs="Calibri"/>
          </w:rPr>
          <w:t>In</w:t>
        </w:r>
        <w:proofErr w:type="gramEnd"/>
        <w:r w:rsidRPr="006A2F53">
          <w:rPr>
            <w:rStyle w:val="Hyperlink"/>
            <w:rFonts w:ascii="Calibri" w:hAnsi="Calibri" w:cs="Calibri"/>
          </w:rPr>
          <w:t xml:space="preserve"> Health</w:t>
        </w:r>
      </w:hyperlink>
    </w:p>
    <w:p w14:paraId="69FF23E5" w14:textId="77777777" w:rsidR="00C51FCB" w:rsidRPr="00D20E37" w:rsidRDefault="00C51FCB" w:rsidP="00C51FCB">
      <w:pPr>
        <w:spacing w:after="0" w:line="240" w:lineRule="auto"/>
        <w:rPr>
          <w:rFonts w:asciiTheme="majorHAnsi" w:hAnsiTheme="majorHAnsi" w:cstheme="majorHAnsi"/>
        </w:rPr>
      </w:pPr>
      <w:bookmarkStart w:id="3" w:name="_The_Platinum_Rule:"/>
      <w:bookmarkStart w:id="4" w:name="_Communication_Strategies_in"/>
      <w:bookmarkEnd w:id="3"/>
      <w:bookmarkEnd w:id="4"/>
    </w:p>
    <w:p w14:paraId="22A2AEF9" w14:textId="561BE72D" w:rsidR="000B2987" w:rsidRPr="000B2987" w:rsidRDefault="000B2987" w:rsidP="000B2987">
      <w:pPr>
        <w:pStyle w:val="Heading2"/>
        <w:rPr>
          <w:rFonts w:ascii="Calibri" w:hAnsi="Calibri" w:cs="Calibri"/>
        </w:rPr>
      </w:pPr>
      <w:bookmarkStart w:id="5" w:name="_Healthcare_Laws_Teach"/>
      <w:bookmarkStart w:id="6" w:name="_Creating_a_Personal"/>
      <w:bookmarkEnd w:id="5"/>
      <w:bookmarkEnd w:id="6"/>
      <w:r w:rsidRPr="000B2987">
        <w:rPr>
          <w:rFonts w:ascii="Calibri" w:hAnsi="Calibri" w:cs="Calibri"/>
        </w:rPr>
        <w:t>Creating a Personal Healthcare Cultural Plan</w:t>
      </w:r>
    </w:p>
    <w:p w14:paraId="561F446C" w14:textId="7AC7AA6C" w:rsidR="000B2987" w:rsidRPr="000B2987" w:rsidRDefault="00244B80" w:rsidP="000B2987">
      <w:pPr>
        <w:spacing w:after="0" w:line="240" w:lineRule="auto"/>
        <w:contextualSpacing/>
        <w:rPr>
          <w:rFonts w:ascii="Calibri" w:hAnsi="Calibri" w:cs="Calibri"/>
        </w:rPr>
      </w:pPr>
      <w:r w:rsidRPr="00BF11E4">
        <w:rPr>
          <w:rFonts w:ascii="Calibri" w:hAnsi="Calibri" w:cs="Calibri"/>
        </w:rPr>
        <w:t>45–60 minutes, in person, online, individually and optional for group discussion</w:t>
      </w:r>
      <w:r w:rsidR="000B2987" w:rsidRPr="000B2987">
        <w:rPr>
          <w:rFonts w:ascii="Calibri" w:hAnsi="Calibri" w:cs="Calibri"/>
          <w:b/>
          <w:bCs/>
        </w:rPr>
        <w:br/>
        <w:t>Competencies</w:t>
      </w:r>
      <w:r w:rsidR="000B2987" w:rsidRPr="000B2987">
        <w:rPr>
          <w:rFonts w:ascii="Calibri" w:hAnsi="Calibri" w:cs="Calibri"/>
        </w:rPr>
        <w:t>:</w:t>
      </w:r>
      <w:r w:rsidRPr="005731DA">
        <w:rPr>
          <w:rFonts w:ascii="Calibri" w:hAnsi="Calibri" w:cs="Calibri"/>
        </w:rPr>
        <w:t xml:space="preserve"> 1,2,3</w:t>
      </w:r>
      <w:r w:rsidR="005731DA" w:rsidRPr="005731DA">
        <w:rPr>
          <w:rFonts w:ascii="Calibri" w:hAnsi="Calibri" w:cs="Calibri"/>
        </w:rPr>
        <w:t>,4, 5</w:t>
      </w:r>
    </w:p>
    <w:p w14:paraId="5075F635" w14:textId="62E7861A" w:rsidR="000B2987" w:rsidRPr="000B2987" w:rsidRDefault="000B2987" w:rsidP="000B2987">
      <w:pPr>
        <w:spacing w:after="0" w:line="240" w:lineRule="auto"/>
        <w:contextualSpacing/>
        <w:rPr>
          <w:rFonts w:ascii="Calibri" w:hAnsi="Calibri" w:cs="Calibri"/>
        </w:rPr>
      </w:pPr>
    </w:p>
    <w:p w14:paraId="0BC9DDCF" w14:textId="32DB34FE" w:rsidR="005731DA" w:rsidRDefault="005731DA" w:rsidP="000B2987">
      <w:pPr>
        <w:spacing w:after="0" w:line="240" w:lineRule="auto"/>
        <w:contextualSpacing/>
        <w:rPr>
          <w:rFonts w:ascii="Calibri" w:hAnsi="Calibri" w:cs="Calibri"/>
          <w:b/>
          <w:bCs/>
        </w:rPr>
      </w:pPr>
      <w:r>
        <w:rPr>
          <w:rFonts w:ascii="Calibri" w:hAnsi="Calibri" w:cs="Calibri"/>
          <w:b/>
          <w:bCs/>
        </w:rPr>
        <w:t>Materials</w:t>
      </w:r>
      <w:r w:rsidR="002B105B">
        <w:rPr>
          <w:rFonts w:ascii="Calibri" w:hAnsi="Calibri" w:cs="Calibri"/>
          <w:b/>
          <w:bCs/>
        </w:rPr>
        <w:t>:</w:t>
      </w:r>
    </w:p>
    <w:p w14:paraId="0EB7B95B" w14:textId="77777777" w:rsidR="002B105B" w:rsidRPr="002B105B" w:rsidRDefault="002B105B" w:rsidP="002B105B">
      <w:pPr>
        <w:pStyle w:val="ListParagraph"/>
        <w:numPr>
          <w:ilvl w:val="0"/>
          <w:numId w:val="31"/>
        </w:numPr>
        <w:spacing w:after="0" w:line="240" w:lineRule="auto"/>
        <w:rPr>
          <w:rFonts w:ascii="Calibri" w:hAnsi="Calibri" w:cs="Calibri"/>
        </w:rPr>
      </w:pPr>
      <w:r w:rsidRPr="002B105B">
        <w:rPr>
          <w:rFonts w:ascii="Calibri" w:hAnsi="Calibri" w:cs="Calibri"/>
        </w:rPr>
        <w:t>Pen and paper or computer for writing</w:t>
      </w:r>
    </w:p>
    <w:p w14:paraId="1B479AA6" w14:textId="1D7F292F" w:rsidR="002B105B" w:rsidRPr="002B105B" w:rsidRDefault="002B105B" w:rsidP="002B105B">
      <w:pPr>
        <w:pStyle w:val="ListParagraph"/>
        <w:numPr>
          <w:ilvl w:val="0"/>
          <w:numId w:val="31"/>
        </w:numPr>
        <w:spacing w:after="0" w:line="240" w:lineRule="auto"/>
        <w:rPr>
          <w:rFonts w:ascii="Calibri" w:hAnsi="Calibri" w:cs="Calibri"/>
        </w:rPr>
      </w:pPr>
      <w:r>
        <w:rPr>
          <w:rFonts w:ascii="Calibri" w:hAnsi="Calibri" w:cs="Calibri"/>
        </w:rPr>
        <w:t>I</w:t>
      </w:r>
      <w:r w:rsidRPr="002B105B">
        <w:rPr>
          <w:rFonts w:ascii="Calibri" w:hAnsi="Calibri" w:cs="Calibri"/>
        </w:rPr>
        <w:t xml:space="preserve">nstructor-provided </w:t>
      </w:r>
      <w:r w:rsidR="00415354">
        <w:rPr>
          <w:rFonts w:ascii="Calibri" w:hAnsi="Calibri" w:cs="Calibri"/>
        </w:rPr>
        <w:t>details about the requested areas for the care plan</w:t>
      </w:r>
    </w:p>
    <w:p w14:paraId="097C58F0" w14:textId="6710784C" w:rsidR="000B2987" w:rsidRPr="000B2987" w:rsidRDefault="000B2987" w:rsidP="000B2987">
      <w:pPr>
        <w:spacing w:after="0" w:line="240" w:lineRule="auto"/>
        <w:contextualSpacing/>
        <w:rPr>
          <w:rFonts w:ascii="Calibri" w:hAnsi="Calibri" w:cs="Calibri"/>
        </w:rPr>
      </w:pPr>
    </w:p>
    <w:p w14:paraId="16C292D4" w14:textId="20EB1285" w:rsidR="006B5805" w:rsidRPr="006B5805" w:rsidRDefault="006B5805" w:rsidP="006B5805">
      <w:pPr>
        <w:spacing w:after="0" w:line="240" w:lineRule="auto"/>
        <w:contextualSpacing/>
        <w:rPr>
          <w:rFonts w:ascii="Calibri" w:hAnsi="Calibri" w:cs="Calibri"/>
        </w:rPr>
      </w:pPr>
      <w:r w:rsidRPr="006B5805">
        <w:rPr>
          <w:rFonts w:ascii="Calibri" w:hAnsi="Calibri" w:cs="Calibri"/>
          <w:b/>
          <w:bCs/>
        </w:rPr>
        <w:t>Instructions:</w:t>
      </w:r>
      <w:r w:rsidRPr="006B5805">
        <w:rPr>
          <w:rFonts w:ascii="Calibri" w:hAnsi="Calibri" w:cs="Calibri"/>
        </w:rPr>
        <w:br/>
        <w:t>Imagine you are staying in a long-term care facility for six months. Your care team wants to ensure your experience is respectful, comfortable, and tailored to your needs. Create a personal healthcare cultural plan that will help the care team get to know you as an individual.</w:t>
      </w:r>
    </w:p>
    <w:p w14:paraId="41879A05" w14:textId="77777777" w:rsidR="006B5805" w:rsidRPr="006B5805" w:rsidRDefault="006B5805" w:rsidP="006B5805">
      <w:pPr>
        <w:spacing w:after="0" w:line="240" w:lineRule="auto"/>
        <w:contextualSpacing/>
        <w:rPr>
          <w:rFonts w:ascii="Calibri" w:hAnsi="Calibri" w:cs="Calibri"/>
        </w:rPr>
      </w:pPr>
      <w:r w:rsidRPr="006B5805">
        <w:rPr>
          <w:rFonts w:ascii="Calibri" w:hAnsi="Calibri" w:cs="Calibri"/>
        </w:rPr>
        <w:t>Include the following areas in your plan:</w:t>
      </w:r>
    </w:p>
    <w:p w14:paraId="0A2C84D7" w14:textId="77777777" w:rsidR="006B5805" w:rsidRDefault="006B5805" w:rsidP="006B5805">
      <w:pPr>
        <w:numPr>
          <w:ilvl w:val="0"/>
          <w:numId w:val="32"/>
        </w:numPr>
        <w:spacing w:after="0" w:line="240" w:lineRule="auto"/>
        <w:contextualSpacing/>
        <w:rPr>
          <w:rFonts w:ascii="Calibri" w:hAnsi="Calibri" w:cs="Calibri"/>
        </w:rPr>
      </w:pPr>
      <w:r w:rsidRPr="006B5805">
        <w:rPr>
          <w:rFonts w:ascii="Calibri" w:hAnsi="Calibri" w:cs="Calibri"/>
        </w:rPr>
        <w:t>Dietary preferences (e.g., allergies, religious restrictions, cultural comfort foods)</w:t>
      </w:r>
    </w:p>
    <w:p w14:paraId="5EB2598F" w14:textId="1CF397D4" w:rsidR="00761D92" w:rsidRPr="006B5805" w:rsidRDefault="00761D92" w:rsidP="006B5805">
      <w:pPr>
        <w:numPr>
          <w:ilvl w:val="0"/>
          <w:numId w:val="32"/>
        </w:numPr>
        <w:spacing w:after="0" w:line="240" w:lineRule="auto"/>
        <w:contextualSpacing/>
        <w:rPr>
          <w:rFonts w:ascii="Calibri" w:hAnsi="Calibri" w:cs="Calibri"/>
        </w:rPr>
      </w:pPr>
      <w:r>
        <w:rPr>
          <w:rFonts w:ascii="Calibri" w:hAnsi="Calibri" w:cs="Calibri"/>
        </w:rPr>
        <w:lastRenderedPageBreak/>
        <w:t>Dress, are you usually hot or cold?</w:t>
      </w:r>
    </w:p>
    <w:p w14:paraId="68F0E978" w14:textId="77777777" w:rsidR="006B5805" w:rsidRPr="006B5805" w:rsidRDefault="006B5805" w:rsidP="006B5805">
      <w:pPr>
        <w:numPr>
          <w:ilvl w:val="0"/>
          <w:numId w:val="32"/>
        </w:numPr>
        <w:spacing w:after="0" w:line="240" w:lineRule="auto"/>
        <w:contextualSpacing/>
        <w:rPr>
          <w:rFonts w:ascii="Calibri" w:hAnsi="Calibri" w:cs="Calibri"/>
        </w:rPr>
      </w:pPr>
      <w:r w:rsidRPr="006B5805">
        <w:rPr>
          <w:rFonts w:ascii="Calibri" w:hAnsi="Calibri" w:cs="Calibri"/>
        </w:rPr>
        <w:t>Religious or spiritual practices (e.g., holidays, rituals, prayer times)</w:t>
      </w:r>
    </w:p>
    <w:p w14:paraId="7D3997BA" w14:textId="77777777" w:rsidR="006B5805" w:rsidRPr="006B5805" w:rsidRDefault="006B5805" w:rsidP="006B5805">
      <w:pPr>
        <w:numPr>
          <w:ilvl w:val="0"/>
          <w:numId w:val="32"/>
        </w:numPr>
        <w:spacing w:after="0" w:line="240" w:lineRule="auto"/>
        <w:contextualSpacing/>
        <w:rPr>
          <w:rFonts w:ascii="Calibri" w:hAnsi="Calibri" w:cs="Calibri"/>
        </w:rPr>
      </w:pPr>
      <w:r w:rsidRPr="006B5805">
        <w:rPr>
          <w:rFonts w:ascii="Calibri" w:hAnsi="Calibri" w:cs="Calibri"/>
        </w:rPr>
        <w:t>Daily routines or traditions (e.g., hygiene preferences, sleep habits, celebrations)</w:t>
      </w:r>
    </w:p>
    <w:p w14:paraId="257EB36E" w14:textId="77777777" w:rsidR="006B5805" w:rsidRPr="006B5805" w:rsidRDefault="006B5805" w:rsidP="006B5805">
      <w:pPr>
        <w:numPr>
          <w:ilvl w:val="0"/>
          <w:numId w:val="32"/>
        </w:numPr>
        <w:spacing w:after="0" w:line="240" w:lineRule="auto"/>
        <w:contextualSpacing/>
        <w:rPr>
          <w:rFonts w:ascii="Calibri" w:hAnsi="Calibri" w:cs="Calibri"/>
        </w:rPr>
      </w:pPr>
      <w:r w:rsidRPr="006B5805">
        <w:rPr>
          <w:rFonts w:ascii="Calibri" w:hAnsi="Calibri" w:cs="Calibri"/>
        </w:rPr>
        <w:t>Communication styles (e.g., preferred language, eye contact, tone)</w:t>
      </w:r>
    </w:p>
    <w:p w14:paraId="08B65C5B" w14:textId="77777777" w:rsidR="006B5805" w:rsidRPr="006B5805" w:rsidRDefault="006B5805" w:rsidP="006B5805">
      <w:pPr>
        <w:numPr>
          <w:ilvl w:val="0"/>
          <w:numId w:val="32"/>
        </w:numPr>
        <w:spacing w:after="0" w:line="240" w:lineRule="auto"/>
        <w:contextualSpacing/>
        <w:rPr>
          <w:rFonts w:ascii="Calibri" w:hAnsi="Calibri" w:cs="Calibri"/>
        </w:rPr>
      </w:pPr>
      <w:r w:rsidRPr="006B5805">
        <w:rPr>
          <w:rFonts w:ascii="Calibri" w:hAnsi="Calibri" w:cs="Calibri"/>
        </w:rPr>
        <w:t>Support systems (e.g., who you want involved in your care, family visits)</w:t>
      </w:r>
    </w:p>
    <w:p w14:paraId="5701B6EB" w14:textId="77777777" w:rsidR="006B5805" w:rsidRPr="006B5805" w:rsidRDefault="006B5805" w:rsidP="006B5805">
      <w:pPr>
        <w:numPr>
          <w:ilvl w:val="0"/>
          <w:numId w:val="32"/>
        </w:numPr>
        <w:spacing w:after="0" w:line="240" w:lineRule="auto"/>
        <w:contextualSpacing/>
        <w:rPr>
          <w:rFonts w:ascii="Calibri" w:hAnsi="Calibri" w:cs="Calibri"/>
        </w:rPr>
      </w:pPr>
      <w:r w:rsidRPr="006B5805">
        <w:rPr>
          <w:rFonts w:ascii="Calibri" w:hAnsi="Calibri" w:cs="Calibri"/>
        </w:rPr>
        <w:t>Respectful care considerations (e.g., gender of caregiver, modesty, personal space)</w:t>
      </w:r>
    </w:p>
    <w:p w14:paraId="4FC82F74" w14:textId="77777777" w:rsidR="00761D92" w:rsidRDefault="00761D92" w:rsidP="006B5805">
      <w:pPr>
        <w:spacing w:after="0" w:line="240" w:lineRule="auto"/>
        <w:contextualSpacing/>
        <w:rPr>
          <w:rFonts w:ascii="Calibri" w:hAnsi="Calibri" w:cs="Calibri"/>
        </w:rPr>
      </w:pPr>
    </w:p>
    <w:p w14:paraId="77D3477C" w14:textId="481459DC" w:rsidR="006B5805" w:rsidRPr="006B5805" w:rsidRDefault="006B5805" w:rsidP="006B5805">
      <w:pPr>
        <w:spacing w:after="0" w:line="240" w:lineRule="auto"/>
        <w:contextualSpacing/>
        <w:rPr>
          <w:rFonts w:ascii="Calibri" w:hAnsi="Calibri" w:cs="Calibri"/>
        </w:rPr>
      </w:pPr>
      <w:r w:rsidRPr="006B5805">
        <w:rPr>
          <w:rFonts w:ascii="Calibri" w:hAnsi="Calibri" w:cs="Calibri"/>
        </w:rPr>
        <w:t>Students may present their plans in a written document, audio recording, visual collage, or another approved creative format.</w:t>
      </w:r>
    </w:p>
    <w:p w14:paraId="70FDEE4B" w14:textId="77777777" w:rsidR="00761D92" w:rsidRDefault="00761D92" w:rsidP="006B5805">
      <w:pPr>
        <w:spacing w:after="0" w:line="240" w:lineRule="auto"/>
        <w:contextualSpacing/>
        <w:rPr>
          <w:rFonts w:ascii="Calibri" w:hAnsi="Calibri" w:cs="Calibri"/>
        </w:rPr>
      </w:pPr>
    </w:p>
    <w:p w14:paraId="7F6A5262" w14:textId="4DD14982" w:rsidR="006B5805" w:rsidRPr="006B5805" w:rsidRDefault="006B5805" w:rsidP="006B5805">
      <w:pPr>
        <w:spacing w:after="0" w:line="240" w:lineRule="auto"/>
        <w:contextualSpacing/>
        <w:rPr>
          <w:rFonts w:ascii="Calibri" w:hAnsi="Calibri" w:cs="Calibri"/>
        </w:rPr>
      </w:pPr>
      <w:r w:rsidRPr="002051CB">
        <w:rPr>
          <w:rFonts w:ascii="Calibri" w:hAnsi="Calibri" w:cs="Calibri"/>
          <w:b/>
          <w:bCs/>
        </w:rPr>
        <w:t>Reflection:</w:t>
      </w:r>
      <w:r w:rsidRPr="006B5805">
        <w:rPr>
          <w:rFonts w:ascii="Calibri" w:hAnsi="Calibri" w:cs="Calibri"/>
        </w:rPr>
        <w:br/>
        <w:t>After completing the activity, respond to the following prompts:</w:t>
      </w:r>
    </w:p>
    <w:p w14:paraId="2CE78100" w14:textId="77777777" w:rsidR="006B5805" w:rsidRPr="006B5805" w:rsidRDefault="006B5805" w:rsidP="006B5805">
      <w:pPr>
        <w:numPr>
          <w:ilvl w:val="0"/>
          <w:numId w:val="33"/>
        </w:numPr>
        <w:spacing w:after="0" w:line="240" w:lineRule="auto"/>
        <w:contextualSpacing/>
        <w:rPr>
          <w:rFonts w:ascii="Calibri" w:hAnsi="Calibri" w:cs="Calibri"/>
        </w:rPr>
      </w:pPr>
      <w:r w:rsidRPr="006B5805">
        <w:rPr>
          <w:rFonts w:ascii="Calibri" w:hAnsi="Calibri" w:cs="Calibri"/>
        </w:rPr>
        <w:t>What was easy and what was difficult about creating your plan?</w:t>
      </w:r>
    </w:p>
    <w:p w14:paraId="484C992B" w14:textId="77777777" w:rsidR="006B5805" w:rsidRPr="006B5805" w:rsidRDefault="006B5805" w:rsidP="006B5805">
      <w:pPr>
        <w:numPr>
          <w:ilvl w:val="0"/>
          <w:numId w:val="33"/>
        </w:numPr>
        <w:spacing w:after="0" w:line="240" w:lineRule="auto"/>
        <w:contextualSpacing/>
        <w:rPr>
          <w:rFonts w:ascii="Calibri" w:hAnsi="Calibri" w:cs="Calibri"/>
        </w:rPr>
      </w:pPr>
      <w:r w:rsidRPr="006B5805">
        <w:rPr>
          <w:rFonts w:ascii="Calibri" w:hAnsi="Calibri" w:cs="Calibri"/>
        </w:rPr>
        <w:t>Why is it important for healthcare professionals to understand a patient’s cultural preferences?</w:t>
      </w:r>
    </w:p>
    <w:p w14:paraId="3D9CDAFE" w14:textId="77777777" w:rsidR="006B5805" w:rsidRPr="006B5805" w:rsidRDefault="006B5805" w:rsidP="006B5805">
      <w:pPr>
        <w:numPr>
          <w:ilvl w:val="0"/>
          <w:numId w:val="33"/>
        </w:numPr>
        <w:spacing w:after="0" w:line="240" w:lineRule="auto"/>
        <w:contextualSpacing/>
        <w:rPr>
          <w:rFonts w:ascii="Calibri" w:hAnsi="Calibri" w:cs="Calibri"/>
        </w:rPr>
      </w:pPr>
      <w:r w:rsidRPr="006B5805">
        <w:rPr>
          <w:rFonts w:ascii="Calibri" w:hAnsi="Calibri" w:cs="Calibri"/>
        </w:rPr>
        <w:t>How might your values or needs be different from someone else’s, and what does that mean for working on a diverse team?</w:t>
      </w:r>
    </w:p>
    <w:p w14:paraId="1013C4CA" w14:textId="77777777" w:rsidR="00F36E37" w:rsidRPr="007B7576" w:rsidRDefault="00F36E37" w:rsidP="00F36E37">
      <w:pPr>
        <w:spacing w:after="0" w:line="240" w:lineRule="auto"/>
        <w:contextualSpacing/>
        <w:rPr>
          <w:rFonts w:ascii="Calibri" w:hAnsi="Calibri" w:cs="Calibri"/>
        </w:rPr>
      </w:pPr>
    </w:p>
    <w:p w14:paraId="6E71FE13" w14:textId="7770AB85" w:rsidR="005269E7" w:rsidRDefault="00341B38" w:rsidP="005269E7">
      <w:pPr>
        <w:spacing w:after="0" w:line="240" w:lineRule="auto"/>
        <w:contextualSpacing/>
        <w:rPr>
          <w:rFonts w:ascii="Calibri" w:hAnsi="Calibri" w:cs="Calibri"/>
        </w:rPr>
      </w:pPr>
      <w:bookmarkStart w:id="7" w:name="_Legal_or_Not?"/>
      <w:bookmarkStart w:id="8" w:name="_The_Culture_Tree:"/>
      <w:bookmarkEnd w:id="7"/>
      <w:bookmarkEnd w:id="8"/>
      <w:r w:rsidRPr="00341B38">
        <w:rPr>
          <w:rFonts w:ascii="Calibri" w:eastAsiaTheme="majorEastAsia" w:hAnsi="Calibri" w:cs="Calibri"/>
          <w:b/>
          <w:bCs/>
          <w:color w:val="4F81BD" w:themeColor="accent1"/>
          <w:sz w:val="26"/>
          <w:szCs w:val="26"/>
        </w:rPr>
        <w:t>The Culture Tree</w:t>
      </w:r>
    </w:p>
    <w:p w14:paraId="45DE832F" w14:textId="42D17740" w:rsidR="00341B38" w:rsidRPr="00341B38" w:rsidRDefault="00341B38" w:rsidP="005269E7">
      <w:pPr>
        <w:spacing w:after="0" w:line="240" w:lineRule="auto"/>
        <w:contextualSpacing/>
        <w:rPr>
          <w:rFonts w:ascii="Calibri" w:hAnsi="Calibri" w:cs="Calibri"/>
        </w:rPr>
      </w:pPr>
      <w:r w:rsidRPr="00341B38">
        <w:rPr>
          <w:rFonts w:ascii="Calibri" w:hAnsi="Calibri" w:cs="Calibri"/>
        </w:rPr>
        <w:t>45–60 minutes</w:t>
      </w:r>
      <w:r>
        <w:rPr>
          <w:rFonts w:ascii="Calibri" w:hAnsi="Calibri" w:cs="Calibri"/>
        </w:rPr>
        <w:t xml:space="preserve">, </w:t>
      </w:r>
      <w:r w:rsidR="002051CB">
        <w:rPr>
          <w:rFonts w:ascii="Calibri" w:hAnsi="Calibri" w:cs="Calibri"/>
        </w:rPr>
        <w:t>i</w:t>
      </w:r>
      <w:r w:rsidRPr="00341B38">
        <w:rPr>
          <w:rFonts w:ascii="Calibri" w:hAnsi="Calibri" w:cs="Calibri"/>
        </w:rPr>
        <w:t>ndividual (in person or online), with option for group sharing</w:t>
      </w:r>
    </w:p>
    <w:p w14:paraId="045B7E51" w14:textId="77777777" w:rsidR="00341B38" w:rsidRPr="00341B38" w:rsidRDefault="00341B38" w:rsidP="00341B38">
      <w:pPr>
        <w:spacing w:after="0" w:line="240" w:lineRule="auto"/>
        <w:contextualSpacing/>
        <w:rPr>
          <w:rFonts w:ascii="Calibri" w:hAnsi="Calibri" w:cs="Calibri"/>
        </w:rPr>
      </w:pPr>
      <w:r w:rsidRPr="00341B38">
        <w:rPr>
          <w:rFonts w:ascii="Calibri" w:hAnsi="Calibri" w:cs="Calibri"/>
        </w:rPr>
        <w:t>Competency: 2</w:t>
      </w:r>
    </w:p>
    <w:p w14:paraId="0D302D11" w14:textId="77777777" w:rsidR="00341B38" w:rsidRDefault="00341B38" w:rsidP="00341B38">
      <w:pPr>
        <w:spacing w:after="0" w:line="240" w:lineRule="auto"/>
        <w:contextualSpacing/>
        <w:rPr>
          <w:rFonts w:ascii="Calibri" w:hAnsi="Calibri" w:cs="Calibri"/>
          <w:b/>
          <w:bCs/>
        </w:rPr>
      </w:pPr>
    </w:p>
    <w:p w14:paraId="45098D8B" w14:textId="04996E7C" w:rsidR="00341B38" w:rsidRPr="00341B38" w:rsidRDefault="00341B38" w:rsidP="00341B38">
      <w:pPr>
        <w:spacing w:after="0" w:line="240" w:lineRule="auto"/>
        <w:contextualSpacing/>
        <w:rPr>
          <w:rFonts w:ascii="Calibri" w:hAnsi="Calibri" w:cs="Calibri"/>
        </w:rPr>
      </w:pPr>
      <w:r w:rsidRPr="00341B38">
        <w:rPr>
          <w:rFonts w:ascii="Calibri" w:hAnsi="Calibri" w:cs="Calibri"/>
          <w:b/>
          <w:bCs/>
        </w:rPr>
        <w:t>Materials:</w:t>
      </w:r>
    </w:p>
    <w:p w14:paraId="1A87D61B" w14:textId="77777777" w:rsidR="00341B38" w:rsidRPr="00341B38" w:rsidRDefault="00341B38" w:rsidP="00341B38">
      <w:pPr>
        <w:numPr>
          <w:ilvl w:val="0"/>
          <w:numId w:val="34"/>
        </w:numPr>
        <w:spacing w:after="0" w:line="240" w:lineRule="auto"/>
        <w:contextualSpacing/>
        <w:rPr>
          <w:rFonts w:ascii="Calibri" w:hAnsi="Calibri" w:cs="Calibri"/>
        </w:rPr>
      </w:pPr>
      <w:r w:rsidRPr="00341B38">
        <w:rPr>
          <w:rFonts w:ascii="Calibri" w:hAnsi="Calibri" w:cs="Calibri"/>
        </w:rPr>
        <w:t>Blank paper or drawing template</w:t>
      </w:r>
    </w:p>
    <w:p w14:paraId="682D7DA8" w14:textId="77777777" w:rsidR="00341B38" w:rsidRPr="00341B38" w:rsidRDefault="00341B38" w:rsidP="00341B38">
      <w:pPr>
        <w:numPr>
          <w:ilvl w:val="0"/>
          <w:numId w:val="34"/>
        </w:numPr>
        <w:spacing w:after="0" w:line="240" w:lineRule="auto"/>
        <w:contextualSpacing/>
        <w:rPr>
          <w:rFonts w:ascii="Calibri" w:hAnsi="Calibri" w:cs="Calibri"/>
        </w:rPr>
      </w:pPr>
      <w:r w:rsidRPr="00341B38">
        <w:rPr>
          <w:rFonts w:ascii="Calibri" w:hAnsi="Calibri" w:cs="Calibri"/>
        </w:rPr>
        <w:t>Pens, pencils, or markers</w:t>
      </w:r>
    </w:p>
    <w:p w14:paraId="343A8A8C" w14:textId="77777777" w:rsidR="00341B38" w:rsidRPr="00341B38" w:rsidRDefault="00341B38" w:rsidP="00341B38">
      <w:pPr>
        <w:numPr>
          <w:ilvl w:val="0"/>
          <w:numId w:val="34"/>
        </w:numPr>
        <w:spacing w:after="0" w:line="240" w:lineRule="auto"/>
        <w:contextualSpacing/>
        <w:rPr>
          <w:rFonts w:ascii="Calibri" w:hAnsi="Calibri" w:cs="Calibri"/>
        </w:rPr>
      </w:pPr>
      <w:r w:rsidRPr="00341B38">
        <w:rPr>
          <w:rFonts w:ascii="Calibri" w:hAnsi="Calibri" w:cs="Calibri"/>
        </w:rPr>
        <w:t>Optional: device for recording or typing explanation</w:t>
      </w:r>
    </w:p>
    <w:p w14:paraId="6C50BBFB" w14:textId="77777777" w:rsidR="00341B38" w:rsidRDefault="00341B38" w:rsidP="00341B38">
      <w:pPr>
        <w:spacing w:after="0" w:line="240" w:lineRule="auto"/>
        <w:contextualSpacing/>
        <w:rPr>
          <w:rFonts w:ascii="Calibri" w:hAnsi="Calibri" w:cs="Calibri"/>
          <w:b/>
          <w:bCs/>
        </w:rPr>
      </w:pPr>
    </w:p>
    <w:p w14:paraId="44E1E1A5" w14:textId="49375F52" w:rsidR="00341B38" w:rsidRPr="00341B38" w:rsidRDefault="00341B38" w:rsidP="00341B38">
      <w:pPr>
        <w:spacing w:after="0" w:line="240" w:lineRule="auto"/>
        <w:contextualSpacing/>
        <w:rPr>
          <w:rFonts w:ascii="Calibri" w:hAnsi="Calibri" w:cs="Calibri"/>
        </w:rPr>
      </w:pPr>
      <w:r w:rsidRPr="00341B38">
        <w:rPr>
          <w:rFonts w:ascii="Calibri" w:hAnsi="Calibri" w:cs="Calibri"/>
          <w:b/>
          <w:bCs/>
        </w:rPr>
        <w:t>Set-Up/Instructions:</w:t>
      </w:r>
      <w:r w:rsidRPr="00341B38">
        <w:rPr>
          <w:rFonts w:ascii="Calibri" w:hAnsi="Calibri" w:cs="Calibri"/>
        </w:rPr>
        <w:br/>
        <w:t>Step 1: On a piece of paper, draw a tree that represents your personal culture. Label and reflect on the three parts of the tree as follows:</w:t>
      </w:r>
    </w:p>
    <w:p w14:paraId="289A470B" w14:textId="77777777" w:rsidR="00341B38" w:rsidRPr="00341B38" w:rsidRDefault="00341B38" w:rsidP="00341B38">
      <w:pPr>
        <w:numPr>
          <w:ilvl w:val="0"/>
          <w:numId w:val="35"/>
        </w:numPr>
        <w:spacing w:after="0" w:line="240" w:lineRule="auto"/>
        <w:contextualSpacing/>
        <w:rPr>
          <w:rFonts w:ascii="Calibri" w:hAnsi="Calibri" w:cs="Calibri"/>
        </w:rPr>
      </w:pPr>
      <w:r w:rsidRPr="00341B38">
        <w:rPr>
          <w:rFonts w:ascii="Calibri" w:hAnsi="Calibri" w:cs="Calibri"/>
          <w:b/>
          <w:bCs/>
        </w:rPr>
        <w:t>Roots</w:t>
      </w:r>
      <w:r w:rsidRPr="00341B38">
        <w:rPr>
          <w:rFonts w:ascii="Calibri" w:hAnsi="Calibri" w:cs="Calibri"/>
        </w:rPr>
        <w:t xml:space="preserve"> – Where do you come from? What is your sense of belonging? Include your ethnicity, regional or family culture, religious identity, or any group you identify with.</w:t>
      </w:r>
    </w:p>
    <w:p w14:paraId="41A42B24" w14:textId="77777777" w:rsidR="00341B38" w:rsidRPr="00341B38" w:rsidRDefault="00341B38" w:rsidP="00341B38">
      <w:pPr>
        <w:numPr>
          <w:ilvl w:val="0"/>
          <w:numId w:val="35"/>
        </w:numPr>
        <w:spacing w:after="0" w:line="240" w:lineRule="auto"/>
        <w:contextualSpacing/>
        <w:rPr>
          <w:rFonts w:ascii="Calibri" w:hAnsi="Calibri" w:cs="Calibri"/>
        </w:rPr>
      </w:pPr>
      <w:r w:rsidRPr="00341B38">
        <w:rPr>
          <w:rFonts w:ascii="Calibri" w:hAnsi="Calibri" w:cs="Calibri"/>
          <w:b/>
          <w:bCs/>
        </w:rPr>
        <w:t>Trunk</w:t>
      </w:r>
      <w:r w:rsidRPr="00341B38">
        <w:rPr>
          <w:rFonts w:ascii="Calibri" w:hAnsi="Calibri" w:cs="Calibri"/>
        </w:rPr>
        <w:t xml:space="preserve"> – What values support you? Identify values that are important in your cultural context (e.g., independence, hospitality, discipline, humor).</w:t>
      </w:r>
    </w:p>
    <w:p w14:paraId="5217DC1E" w14:textId="77777777" w:rsidR="00341B38" w:rsidRPr="00341B38" w:rsidRDefault="00341B38" w:rsidP="00341B38">
      <w:pPr>
        <w:numPr>
          <w:ilvl w:val="0"/>
          <w:numId w:val="35"/>
        </w:numPr>
        <w:spacing w:after="0" w:line="240" w:lineRule="auto"/>
        <w:contextualSpacing/>
        <w:rPr>
          <w:rFonts w:ascii="Calibri" w:hAnsi="Calibri" w:cs="Calibri"/>
        </w:rPr>
      </w:pPr>
      <w:r w:rsidRPr="00341B38">
        <w:rPr>
          <w:rFonts w:ascii="Calibri" w:hAnsi="Calibri" w:cs="Calibri"/>
          <w:b/>
          <w:bCs/>
        </w:rPr>
        <w:t>Leaves</w:t>
      </w:r>
      <w:r w:rsidRPr="00341B38">
        <w:rPr>
          <w:rFonts w:ascii="Calibri" w:hAnsi="Calibri" w:cs="Calibri"/>
        </w:rPr>
        <w:t xml:space="preserve"> – What can others see? List visible elements of your cultural background such as food, language, clothing, holidays, or communication styles.</w:t>
      </w:r>
    </w:p>
    <w:p w14:paraId="78645525" w14:textId="77777777" w:rsidR="00341B38" w:rsidRPr="00341B38" w:rsidRDefault="00341B38" w:rsidP="00341B38">
      <w:pPr>
        <w:spacing w:after="0" w:line="240" w:lineRule="auto"/>
        <w:contextualSpacing/>
        <w:rPr>
          <w:rFonts w:ascii="Calibri" w:hAnsi="Calibri" w:cs="Calibri"/>
        </w:rPr>
      </w:pPr>
      <w:r w:rsidRPr="00341B38">
        <w:rPr>
          <w:rFonts w:ascii="Calibri" w:hAnsi="Calibri" w:cs="Calibri"/>
        </w:rPr>
        <w:t>Step 2: Choose one method to share your Culture Tree:</w:t>
      </w:r>
    </w:p>
    <w:p w14:paraId="3C235C03" w14:textId="77777777" w:rsidR="00341B38" w:rsidRPr="00341B38" w:rsidRDefault="00341B38" w:rsidP="00341B38">
      <w:pPr>
        <w:numPr>
          <w:ilvl w:val="0"/>
          <w:numId w:val="36"/>
        </w:numPr>
        <w:spacing w:after="0" w:line="240" w:lineRule="auto"/>
        <w:contextualSpacing/>
        <w:rPr>
          <w:rFonts w:ascii="Calibri" w:hAnsi="Calibri" w:cs="Calibri"/>
        </w:rPr>
      </w:pPr>
      <w:r w:rsidRPr="00341B38">
        <w:rPr>
          <w:rFonts w:ascii="Calibri" w:hAnsi="Calibri" w:cs="Calibri"/>
        </w:rPr>
        <w:t>Create a short video explaining your drawing</w:t>
      </w:r>
    </w:p>
    <w:p w14:paraId="338DA466" w14:textId="77777777" w:rsidR="00341B38" w:rsidRPr="00341B38" w:rsidRDefault="00341B38" w:rsidP="00341B38">
      <w:pPr>
        <w:numPr>
          <w:ilvl w:val="0"/>
          <w:numId w:val="36"/>
        </w:numPr>
        <w:spacing w:after="0" w:line="240" w:lineRule="auto"/>
        <w:contextualSpacing/>
        <w:rPr>
          <w:rFonts w:ascii="Calibri" w:hAnsi="Calibri" w:cs="Calibri"/>
        </w:rPr>
      </w:pPr>
      <w:r w:rsidRPr="00341B38">
        <w:rPr>
          <w:rFonts w:ascii="Calibri" w:hAnsi="Calibri" w:cs="Calibri"/>
        </w:rPr>
        <w:t xml:space="preserve">Design a visual </w:t>
      </w:r>
      <w:proofErr w:type="gramStart"/>
      <w:r w:rsidRPr="00341B38">
        <w:rPr>
          <w:rFonts w:ascii="Calibri" w:hAnsi="Calibri" w:cs="Calibri"/>
        </w:rPr>
        <w:t>aide</w:t>
      </w:r>
      <w:proofErr w:type="gramEnd"/>
      <w:r w:rsidRPr="00341B38">
        <w:rPr>
          <w:rFonts w:ascii="Calibri" w:hAnsi="Calibri" w:cs="Calibri"/>
        </w:rPr>
        <w:t xml:space="preserve"> such as a digital collage or illustrated poster</w:t>
      </w:r>
    </w:p>
    <w:p w14:paraId="5BE8B791" w14:textId="77777777" w:rsidR="00341B38" w:rsidRPr="00341B38" w:rsidRDefault="00341B38" w:rsidP="00341B38">
      <w:pPr>
        <w:numPr>
          <w:ilvl w:val="0"/>
          <w:numId w:val="36"/>
        </w:numPr>
        <w:spacing w:after="0" w:line="240" w:lineRule="auto"/>
        <w:contextualSpacing/>
        <w:rPr>
          <w:rFonts w:ascii="Calibri" w:hAnsi="Calibri" w:cs="Calibri"/>
        </w:rPr>
      </w:pPr>
      <w:r w:rsidRPr="00341B38">
        <w:rPr>
          <w:rFonts w:ascii="Calibri" w:hAnsi="Calibri" w:cs="Calibri"/>
        </w:rPr>
        <w:t>Write a short explanation of each part of your tree</w:t>
      </w:r>
    </w:p>
    <w:p w14:paraId="27AF2133" w14:textId="77777777" w:rsidR="00341B38" w:rsidRDefault="00341B38" w:rsidP="00341B38">
      <w:pPr>
        <w:spacing w:after="0" w:line="240" w:lineRule="auto"/>
        <w:contextualSpacing/>
        <w:rPr>
          <w:rFonts w:ascii="Calibri" w:hAnsi="Calibri" w:cs="Calibri"/>
          <w:b/>
          <w:bCs/>
        </w:rPr>
      </w:pPr>
    </w:p>
    <w:p w14:paraId="09D71FB4" w14:textId="70487B4D" w:rsidR="00341B38" w:rsidRPr="00341B38" w:rsidRDefault="00341B38" w:rsidP="00341B38">
      <w:pPr>
        <w:spacing w:after="0" w:line="240" w:lineRule="auto"/>
        <w:contextualSpacing/>
        <w:rPr>
          <w:rFonts w:ascii="Calibri" w:hAnsi="Calibri" w:cs="Calibri"/>
        </w:rPr>
      </w:pPr>
      <w:r w:rsidRPr="00341B38">
        <w:rPr>
          <w:rFonts w:ascii="Calibri" w:hAnsi="Calibri" w:cs="Calibri"/>
          <w:b/>
          <w:bCs/>
        </w:rPr>
        <w:t>Reflection:</w:t>
      </w:r>
    </w:p>
    <w:p w14:paraId="1CE7F0B1" w14:textId="77777777" w:rsidR="00341B38" w:rsidRPr="00341B38" w:rsidRDefault="00341B38" w:rsidP="00341B38">
      <w:pPr>
        <w:numPr>
          <w:ilvl w:val="0"/>
          <w:numId w:val="37"/>
        </w:numPr>
        <w:spacing w:after="0" w:line="240" w:lineRule="auto"/>
        <w:contextualSpacing/>
        <w:rPr>
          <w:rFonts w:ascii="Calibri" w:hAnsi="Calibri" w:cs="Calibri"/>
        </w:rPr>
      </w:pPr>
      <w:r w:rsidRPr="00341B38">
        <w:rPr>
          <w:rFonts w:ascii="Calibri" w:hAnsi="Calibri" w:cs="Calibri"/>
        </w:rPr>
        <w:t>How does understanding your own cultural background help you understand others?</w:t>
      </w:r>
    </w:p>
    <w:p w14:paraId="090987E7" w14:textId="77777777" w:rsidR="00341B38" w:rsidRPr="00341B38" w:rsidRDefault="00341B38" w:rsidP="00341B38">
      <w:pPr>
        <w:numPr>
          <w:ilvl w:val="0"/>
          <w:numId w:val="37"/>
        </w:numPr>
        <w:spacing w:after="0" w:line="240" w:lineRule="auto"/>
        <w:contextualSpacing/>
        <w:rPr>
          <w:rFonts w:ascii="Calibri" w:hAnsi="Calibri" w:cs="Calibri"/>
        </w:rPr>
      </w:pPr>
      <w:r w:rsidRPr="00341B38">
        <w:rPr>
          <w:rFonts w:ascii="Calibri" w:hAnsi="Calibri" w:cs="Calibri"/>
        </w:rPr>
        <w:t>Why is cultural awareness important when working with patients from different backgrounds?</w:t>
      </w:r>
    </w:p>
    <w:p w14:paraId="4DAF54FA" w14:textId="77777777" w:rsidR="00341B38" w:rsidRPr="00341B38" w:rsidRDefault="00341B38" w:rsidP="00341B38">
      <w:pPr>
        <w:numPr>
          <w:ilvl w:val="0"/>
          <w:numId w:val="37"/>
        </w:numPr>
        <w:spacing w:after="0" w:line="240" w:lineRule="auto"/>
        <w:contextualSpacing/>
        <w:rPr>
          <w:rFonts w:ascii="Calibri" w:hAnsi="Calibri" w:cs="Calibri"/>
        </w:rPr>
      </w:pPr>
      <w:r w:rsidRPr="00341B38">
        <w:rPr>
          <w:rFonts w:ascii="Calibri" w:hAnsi="Calibri" w:cs="Calibri"/>
        </w:rPr>
        <w:t>How might your values or visible culture be different from those of a future patient or coworker?</w:t>
      </w:r>
    </w:p>
    <w:p w14:paraId="0BEB7E82" w14:textId="143DA1B5" w:rsidR="007B7576" w:rsidRPr="00F65EBB" w:rsidRDefault="00F04E61" w:rsidP="0093235B">
      <w:pPr>
        <w:spacing w:after="0" w:line="240" w:lineRule="auto"/>
        <w:contextualSpacing/>
        <w:rPr>
          <w:rFonts w:ascii="Calibri" w:hAnsi="Calibri" w:cs="Calibri"/>
        </w:rPr>
      </w:pPr>
      <w:r w:rsidRPr="00F04E61">
        <w:rPr>
          <w:rFonts w:ascii="Calibri" w:hAnsi="Calibri" w:cs="Calibri"/>
        </w:rPr>
        <w:t> </w:t>
      </w:r>
    </w:p>
    <w:sectPr w:rsidR="007B7576" w:rsidRPr="00F65EB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2A80614"/>
    <w:multiLevelType w:val="multilevel"/>
    <w:tmpl w:val="95F66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B73B69"/>
    <w:multiLevelType w:val="multilevel"/>
    <w:tmpl w:val="CDFC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AD00BF"/>
    <w:multiLevelType w:val="multilevel"/>
    <w:tmpl w:val="7F5EB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633425"/>
    <w:multiLevelType w:val="multilevel"/>
    <w:tmpl w:val="6EC8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17414D"/>
    <w:multiLevelType w:val="hybridMultilevel"/>
    <w:tmpl w:val="C2A23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A740CF"/>
    <w:multiLevelType w:val="multilevel"/>
    <w:tmpl w:val="31724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B40C61"/>
    <w:multiLevelType w:val="multilevel"/>
    <w:tmpl w:val="47B0AC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4F793F"/>
    <w:multiLevelType w:val="multilevel"/>
    <w:tmpl w:val="61BCD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233F49"/>
    <w:multiLevelType w:val="multilevel"/>
    <w:tmpl w:val="20D8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386AC8"/>
    <w:multiLevelType w:val="hybridMultilevel"/>
    <w:tmpl w:val="ADC02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A14114"/>
    <w:multiLevelType w:val="hybridMultilevel"/>
    <w:tmpl w:val="95A68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8670ED"/>
    <w:multiLevelType w:val="multilevel"/>
    <w:tmpl w:val="07F4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DC40D27"/>
    <w:multiLevelType w:val="multilevel"/>
    <w:tmpl w:val="7108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FC21EDB"/>
    <w:multiLevelType w:val="multilevel"/>
    <w:tmpl w:val="D314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4F3B6E"/>
    <w:multiLevelType w:val="multilevel"/>
    <w:tmpl w:val="3878E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696834"/>
    <w:multiLevelType w:val="multilevel"/>
    <w:tmpl w:val="E0828D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7E62C3A"/>
    <w:multiLevelType w:val="multilevel"/>
    <w:tmpl w:val="BA70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A9C2EBD"/>
    <w:multiLevelType w:val="hybridMultilevel"/>
    <w:tmpl w:val="8A58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E26A85"/>
    <w:multiLevelType w:val="multilevel"/>
    <w:tmpl w:val="763C7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5D5773"/>
    <w:multiLevelType w:val="multilevel"/>
    <w:tmpl w:val="41085C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CB1CCC"/>
    <w:multiLevelType w:val="multilevel"/>
    <w:tmpl w:val="097E9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F24D09"/>
    <w:multiLevelType w:val="multilevel"/>
    <w:tmpl w:val="5532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B837CF"/>
    <w:multiLevelType w:val="hybridMultilevel"/>
    <w:tmpl w:val="A1AE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3B5654"/>
    <w:multiLevelType w:val="multilevel"/>
    <w:tmpl w:val="1B7CE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233521"/>
    <w:multiLevelType w:val="hybridMultilevel"/>
    <w:tmpl w:val="D194C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A52F77"/>
    <w:multiLevelType w:val="multilevel"/>
    <w:tmpl w:val="5C686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55389"/>
    <w:multiLevelType w:val="hybridMultilevel"/>
    <w:tmpl w:val="E1EA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53B42"/>
    <w:multiLevelType w:val="multilevel"/>
    <w:tmpl w:val="1070F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1396BC5"/>
    <w:multiLevelType w:val="multilevel"/>
    <w:tmpl w:val="8474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0115BB"/>
    <w:multiLevelType w:val="multilevel"/>
    <w:tmpl w:val="D73803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E530967"/>
    <w:multiLevelType w:val="multilevel"/>
    <w:tmpl w:val="DE28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0974933">
    <w:abstractNumId w:val="5"/>
  </w:num>
  <w:num w:numId="2" w16cid:durableId="1338269453">
    <w:abstractNumId w:val="3"/>
  </w:num>
  <w:num w:numId="3" w16cid:durableId="81798842">
    <w:abstractNumId w:val="2"/>
  </w:num>
  <w:num w:numId="4" w16cid:durableId="1978027463">
    <w:abstractNumId w:val="4"/>
  </w:num>
  <w:num w:numId="5" w16cid:durableId="1562979981">
    <w:abstractNumId w:val="1"/>
  </w:num>
  <w:num w:numId="6" w16cid:durableId="747922025">
    <w:abstractNumId w:val="0"/>
  </w:num>
  <w:num w:numId="7" w16cid:durableId="2071078072">
    <w:abstractNumId w:val="21"/>
  </w:num>
  <w:num w:numId="8" w16cid:durableId="1187140073">
    <w:abstractNumId w:val="16"/>
  </w:num>
  <w:num w:numId="9" w16cid:durableId="2002927983">
    <w:abstractNumId w:val="10"/>
  </w:num>
  <w:num w:numId="10" w16cid:durableId="1214807799">
    <w:abstractNumId w:val="15"/>
  </w:num>
  <w:num w:numId="11" w16cid:durableId="1931741276">
    <w:abstractNumId w:val="20"/>
  </w:num>
  <w:num w:numId="12" w16cid:durableId="1929852690">
    <w:abstractNumId w:val="27"/>
  </w:num>
  <w:num w:numId="13" w16cid:durableId="1299535691">
    <w:abstractNumId w:val="29"/>
  </w:num>
  <w:num w:numId="14" w16cid:durableId="1446269569">
    <w:abstractNumId w:val="26"/>
  </w:num>
  <w:num w:numId="15" w16cid:durableId="2090468763">
    <w:abstractNumId w:val="14"/>
  </w:num>
  <w:num w:numId="16" w16cid:durableId="1110663171">
    <w:abstractNumId w:val="25"/>
  </w:num>
  <w:num w:numId="17" w16cid:durableId="1203784909">
    <w:abstractNumId w:val="9"/>
  </w:num>
  <w:num w:numId="18" w16cid:durableId="1816868287">
    <w:abstractNumId w:val="24"/>
  </w:num>
  <w:num w:numId="19" w16cid:durableId="1257978743">
    <w:abstractNumId w:val="12"/>
  </w:num>
  <w:num w:numId="20" w16cid:durableId="229074999">
    <w:abstractNumId w:val="6"/>
  </w:num>
  <w:num w:numId="21" w16cid:durableId="696085660">
    <w:abstractNumId w:val="32"/>
  </w:num>
  <w:num w:numId="22" w16cid:durableId="176620896">
    <w:abstractNumId w:val="30"/>
  </w:num>
  <w:num w:numId="23" w16cid:durableId="1060402406">
    <w:abstractNumId w:val="28"/>
  </w:num>
  <w:num w:numId="24" w16cid:durableId="1045644547">
    <w:abstractNumId w:val="17"/>
  </w:num>
  <w:num w:numId="25" w16cid:durableId="701512074">
    <w:abstractNumId w:val="36"/>
  </w:num>
  <w:num w:numId="26" w16cid:durableId="895042631">
    <w:abstractNumId w:val="22"/>
  </w:num>
  <w:num w:numId="27" w16cid:durableId="973560053">
    <w:abstractNumId w:val="33"/>
  </w:num>
  <w:num w:numId="28" w16cid:durableId="1221478078">
    <w:abstractNumId w:val="18"/>
  </w:num>
  <w:num w:numId="29" w16cid:durableId="2141603303">
    <w:abstractNumId w:val="11"/>
  </w:num>
  <w:num w:numId="30" w16cid:durableId="1155799476">
    <w:abstractNumId w:val="35"/>
  </w:num>
  <w:num w:numId="31" w16cid:durableId="1438404881">
    <w:abstractNumId w:val="23"/>
  </w:num>
  <w:num w:numId="32" w16cid:durableId="522943633">
    <w:abstractNumId w:val="8"/>
  </w:num>
  <w:num w:numId="33" w16cid:durableId="1837652578">
    <w:abstractNumId w:val="19"/>
  </w:num>
  <w:num w:numId="34" w16cid:durableId="643966353">
    <w:abstractNumId w:val="13"/>
  </w:num>
  <w:num w:numId="35" w16cid:durableId="1902012516">
    <w:abstractNumId w:val="31"/>
  </w:num>
  <w:num w:numId="36" w16cid:durableId="645167695">
    <w:abstractNumId w:val="7"/>
  </w:num>
  <w:num w:numId="37" w16cid:durableId="630402723">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4B7A"/>
    <w:rsid w:val="0000679E"/>
    <w:rsid w:val="00034616"/>
    <w:rsid w:val="00041212"/>
    <w:rsid w:val="00042D92"/>
    <w:rsid w:val="000446DD"/>
    <w:rsid w:val="00046DF4"/>
    <w:rsid w:val="0006063C"/>
    <w:rsid w:val="00067D88"/>
    <w:rsid w:val="00083725"/>
    <w:rsid w:val="0009761D"/>
    <w:rsid w:val="000A7CFE"/>
    <w:rsid w:val="000B2987"/>
    <w:rsid w:val="000C6477"/>
    <w:rsid w:val="000D6D35"/>
    <w:rsid w:val="000F36CC"/>
    <w:rsid w:val="000F376B"/>
    <w:rsid w:val="000F3DF3"/>
    <w:rsid w:val="00127013"/>
    <w:rsid w:val="00127945"/>
    <w:rsid w:val="001319E5"/>
    <w:rsid w:val="00135F0B"/>
    <w:rsid w:val="0015074B"/>
    <w:rsid w:val="00156DFC"/>
    <w:rsid w:val="00156E94"/>
    <w:rsid w:val="001625B7"/>
    <w:rsid w:val="00164222"/>
    <w:rsid w:val="001657E4"/>
    <w:rsid w:val="00170AC8"/>
    <w:rsid w:val="001728C5"/>
    <w:rsid w:val="001A26BC"/>
    <w:rsid w:val="001A306E"/>
    <w:rsid w:val="001A4FCF"/>
    <w:rsid w:val="001A5AB3"/>
    <w:rsid w:val="001B416F"/>
    <w:rsid w:val="001C0334"/>
    <w:rsid w:val="001C5847"/>
    <w:rsid w:val="001D1BBD"/>
    <w:rsid w:val="001D1F34"/>
    <w:rsid w:val="001E18E5"/>
    <w:rsid w:val="001E4D1B"/>
    <w:rsid w:val="00200E6D"/>
    <w:rsid w:val="002051CB"/>
    <w:rsid w:val="00244B80"/>
    <w:rsid w:val="00246F9D"/>
    <w:rsid w:val="00256E7C"/>
    <w:rsid w:val="00263151"/>
    <w:rsid w:val="002644F1"/>
    <w:rsid w:val="0027781E"/>
    <w:rsid w:val="00280ECB"/>
    <w:rsid w:val="0029639D"/>
    <w:rsid w:val="002A59BB"/>
    <w:rsid w:val="002B105B"/>
    <w:rsid w:val="002B2390"/>
    <w:rsid w:val="002B3CD0"/>
    <w:rsid w:val="002C6BB5"/>
    <w:rsid w:val="002F3AAC"/>
    <w:rsid w:val="0030137A"/>
    <w:rsid w:val="00323EDE"/>
    <w:rsid w:val="00325696"/>
    <w:rsid w:val="00326F90"/>
    <w:rsid w:val="0033328C"/>
    <w:rsid w:val="00341B38"/>
    <w:rsid w:val="0034597F"/>
    <w:rsid w:val="00354867"/>
    <w:rsid w:val="00357E02"/>
    <w:rsid w:val="003651E1"/>
    <w:rsid w:val="00372CC8"/>
    <w:rsid w:val="00383DB6"/>
    <w:rsid w:val="003917EF"/>
    <w:rsid w:val="003B1A8F"/>
    <w:rsid w:val="003B7FD2"/>
    <w:rsid w:val="003C3669"/>
    <w:rsid w:val="003D6BCE"/>
    <w:rsid w:val="003E023A"/>
    <w:rsid w:val="003F0D78"/>
    <w:rsid w:val="003F5CB4"/>
    <w:rsid w:val="00401A7B"/>
    <w:rsid w:val="00415354"/>
    <w:rsid w:val="004515D7"/>
    <w:rsid w:val="00462122"/>
    <w:rsid w:val="00480C75"/>
    <w:rsid w:val="00492FAC"/>
    <w:rsid w:val="004B0D69"/>
    <w:rsid w:val="004B1987"/>
    <w:rsid w:val="004B6D9F"/>
    <w:rsid w:val="004C7B95"/>
    <w:rsid w:val="004D2F3F"/>
    <w:rsid w:val="004D4B94"/>
    <w:rsid w:val="005045B0"/>
    <w:rsid w:val="00513395"/>
    <w:rsid w:val="005269E7"/>
    <w:rsid w:val="00531791"/>
    <w:rsid w:val="00534503"/>
    <w:rsid w:val="00542A82"/>
    <w:rsid w:val="005505AC"/>
    <w:rsid w:val="0056533A"/>
    <w:rsid w:val="00565440"/>
    <w:rsid w:val="00565FE3"/>
    <w:rsid w:val="005731DA"/>
    <w:rsid w:val="005A63BE"/>
    <w:rsid w:val="005B2BF8"/>
    <w:rsid w:val="005C7F5B"/>
    <w:rsid w:val="005E304E"/>
    <w:rsid w:val="005F47B0"/>
    <w:rsid w:val="005F791A"/>
    <w:rsid w:val="006026D2"/>
    <w:rsid w:val="00616019"/>
    <w:rsid w:val="00647A56"/>
    <w:rsid w:val="00655706"/>
    <w:rsid w:val="00663E66"/>
    <w:rsid w:val="00667ADB"/>
    <w:rsid w:val="00675224"/>
    <w:rsid w:val="00682BED"/>
    <w:rsid w:val="00684C8B"/>
    <w:rsid w:val="00695438"/>
    <w:rsid w:val="006A2F53"/>
    <w:rsid w:val="006B1D11"/>
    <w:rsid w:val="006B5805"/>
    <w:rsid w:val="006C2754"/>
    <w:rsid w:val="006C4620"/>
    <w:rsid w:val="006D7E30"/>
    <w:rsid w:val="006F5AE5"/>
    <w:rsid w:val="00705D50"/>
    <w:rsid w:val="00730957"/>
    <w:rsid w:val="007403BE"/>
    <w:rsid w:val="007419A9"/>
    <w:rsid w:val="0074548D"/>
    <w:rsid w:val="00761D92"/>
    <w:rsid w:val="007643BF"/>
    <w:rsid w:val="00766B42"/>
    <w:rsid w:val="007771D4"/>
    <w:rsid w:val="00782455"/>
    <w:rsid w:val="00790FEF"/>
    <w:rsid w:val="007973F2"/>
    <w:rsid w:val="007A557B"/>
    <w:rsid w:val="007B7576"/>
    <w:rsid w:val="007C0A21"/>
    <w:rsid w:val="007C50B5"/>
    <w:rsid w:val="007C6F90"/>
    <w:rsid w:val="007C75C9"/>
    <w:rsid w:val="007D4F11"/>
    <w:rsid w:val="0081764C"/>
    <w:rsid w:val="00826F5D"/>
    <w:rsid w:val="00830AD7"/>
    <w:rsid w:val="00833ACC"/>
    <w:rsid w:val="00836CCE"/>
    <w:rsid w:val="00845769"/>
    <w:rsid w:val="00847C9E"/>
    <w:rsid w:val="00847E28"/>
    <w:rsid w:val="00851D31"/>
    <w:rsid w:val="0085723C"/>
    <w:rsid w:val="00860908"/>
    <w:rsid w:val="00895A59"/>
    <w:rsid w:val="008C45F2"/>
    <w:rsid w:val="008D2DAE"/>
    <w:rsid w:val="008E7839"/>
    <w:rsid w:val="00910DF1"/>
    <w:rsid w:val="00927E3F"/>
    <w:rsid w:val="00931359"/>
    <w:rsid w:val="0093235B"/>
    <w:rsid w:val="009330D6"/>
    <w:rsid w:val="00941898"/>
    <w:rsid w:val="009714B5"/>
    <w:rsid w:val="00994A67"/>
    <w:rsid w:val="009B0969"/>
    <w:rsid w:val="009B0BA1"/>
    <w:rsid w:val="009B12F7"/>
    <w:rsid w:val="009C337D"/>
    <w:rsid w:val="009D615C"/>
    <w:rsid w:val="009D62CC"/>
    <w:rsid w:val="009E03B7"/>
    <w:rsid w:val="009E08B8"/>
    <w:rsid w:val="009F3E02"/>
    <w:rsid w:val="00A04DFB"/>
    <w:rsid w:val="00A1266C"/>
    <w:rsid w:val="00A272E0"/>
    <w:rsid w:val="00A34221"/>
    <w:rsid w:val="00A3652B"/>
    <w:rsid w:val="00A40580"/>
    <w:rsid w:val="00A44BE9"/>
    <w:rsid w:val="00A67AAE"/>
    <w:rsid w:val="00A74C05"/>
    <w:rsid w:val="00A85ACB"/>
    <w:rsid w:val="00A90E51"/>
    <w:rsid w:val="00A928DC"/>
    <w:rsid w:val="00AA1D8D"/>
    <w:rsid w:val="00AB31BE"/>
    <w:rsid w:val="00AB5F42"/>
    <w:rsid w:val="00AC0B79"/>
    <w:rsid w:val="00AC7011"/>
    <w:rsid w:val="00AD16D5"/>
    <w:rsid w:val="00AD1E4D"/>
    <w:rsid w:val="00AD4556"/>
    <w:rsid w:val="00AE4776"/>
    <w:rsid w:val="00AF5A2F"/>
    <w:rsid w:val="00B429D7"/>
    <w:rsid w:val="00B47730"/>
    <w:rsid w:val="00B62E7C"/>
    <w:rsid w:val="00B74AEF"/>
    <w:rsid w:val="00B76925"/>
    <w:rsid w:val="00BC6DDE"/>
    <w:rsid w:val="00BE0606"/>
    <w:rsid w:val="00BE09B0"/>
    <w:rsid w:val="00BF11E4"/>
    <w:rsid w:val="00BF2829"/>
    <w:rsid w:val="00BF51C4"/>
    <w:rsid w:val="00C04976"/>
    <w:rsid w:val="00C065FB"/>
    <w:rsid w:val="00C079E5"/>
    <w:rsid w:val="00C23B7C"/>
    <w:rsid w:val="00C51FCB"/>
    <w:rsid w:val="00C53C44"/>
    <w:rsid w:val="00C53CF1"/>
    <w:rsid w:val="00C657BE"/>
    <w:rsid w:val="00C7594F"/>
    <w:rsid w:val="00C81CA8"/>
    <w:rsid w:val="00CA4B4E"/>
    <w:rsid w:val="00CA6354"/>
    <w:rsid w:val="00CA7641"/>
    <w:rsid w:val="00CB0664"/>
    <w:rsid w:val="00CC4BE4"/>
    <w:rsid w:val="00D20E37"/>
    <w:rsid w:val="00D268A5"/>
    <w:rsid w:val="00D30C51"/>
    <w:rsid w:val="00D30CB8"/>
    <w:rsid w:val="00D320C4"/>
    <w:rsid w:val="00D331F3"/>
    <w:rsid w:val="00D33322"/>
    <w:rsid w:val="00D46E2C"/>
    <w:rsid w:val="00D530D7"/>
    <w:rsid w:val="00D57DA7"/>
    <w:rsid w:val="00D67A71"/>
    <w:rsid w:val="00D71FC5"/>
    <w:rsid w:val="00D871F0"/>
    <w:rsid w:val="00DB1528"/>
    <w:rsid w:val="00DB4328"/>
    <w:rsid w:val="00DD23BF"/>
    <w:rsid w:val="00DD7534"/>
    <w:rsid w:val="00DE5D9F"/>
    <w:rsid w:val="00DF6DF9"/>
    <w:rsid w:val="00E004D5"/>
    <w:rsid w:val="00E21A86"/>
    <w:rsid w:val="00E2605C"/>
    <w:rsid w:val="00E375DA"/>
    <w:rsid w:val="00E554AF"/>
    <w:rsid w:val="00E75271"/>
    <w:rsid w:val="00E77910"/>
    <w:rsid w:val="00E9584C"/>
    <w:rsid w:val="00EC6C8D"/>
    <w:rsid w:val="00ED0303"/>
    <w:rsid w:val="00ED0D8D"/>
    <w:rsid w:val="00ED69F9"/>
    <w:rsid w:val="00ED733B"/>
    <w:rsid w:val="00EF627E"/>
    <w:rsid w:val="00F04E61"/>
    <w:rsid w:val="00F07FBB"/>
    <w:rsid w:val="00F22FE1"/>
    <w:rsid w:val="00F35BEE"/>
    <w:rsid w:val="00F36E37"/>
    <w:rsid w:val="00F44904"/>
    <w:rsid w:val="00F6254E"/>
    <w:rsid w:val="00F65EBB"/>
    <w:rsid w:val="00F673B5"/>
    <w:rsid w:val="00F70AD4"/>
    <w:rsid w:val="00F73157"/>
    <w:rsid w:val="00F771A7"/>
    <w:rsid w:val="00F843CE"/>
    <w:rsid w:val="00F948A5"/>
    <w:rsid w:val="00FC2BB8"/>
    <w:rsid w:val="00FC693F"/>
    <w:rsid w:val="00FC7C3A"/>
    <w:rsid w:val="00FE0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B4188CDC-58FB-4720-ADBC-6BF9277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4"/>
      </w:numPr>
      <w:contextualSpacing/>
    </w:pPr>
  </w:style>
  <w:style w:type="paragraph" w:styleId="ListNumber2">
    <w:name w:val="List Number 2"/>
    <w:basedOn w:val="Normal"/>
    <w:uiPriority w:val="99"/>
    <w:unhideWhenUsed/>
    <w:rsid w:val="0029639D"/>
    <w:pPr>
      <w:numPr>
        <w:numId w:val="5"/>
      </w:numPr>
      <w:contextualSpacing/>
    </w:pPr>
  </w:style>
  <w:style w:type="paragraph" w:styleId="ListNumber3">
    <w:name w:val="List Number 3"/>
    <w:basedOn w:val="Normal"/>
    <w:uiPriority w:val="99"/>
    <w:unhideWhenUsed/>
    <w:rsid w:val="0029639D"/>
    <w:pPr>
      <w:numPr>
        <w:numId w:val="6"/>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OC1">
    <w:name w:val="toc 1"/>
    <w:basedOn w:val="Normal"/>
    <w:next w:val="Normal"/>
    <w:autoRedefine/>
    <w:uiPriority w:val="39"/>
    <w:unhideWhenUsed/>
    <w:rsid w:val="00354867"/>
    <w:pPr>
      <w:spacing w:after="100"/>
    </w:pPr>
  </w:style>
  <w:style w:type="paragraph" w:styleId="TOC2">
    <w:name w:val="toc 2"/>
    <w:basedOn w:val="Normal"/>
    <w:next w:val="Normal"/>
    <w:autoRedefine/>
    <w:uiPriority w:val="39"/>
    <w:unhideWhenUsed/>
    <w:rsid w:val="00354867"/>
    <w:pPr>
      <w:spacing w:after="100"/>
      <w:ind w:left="220"/>
    </w:pPr>
  </w:style>
  <w:style w:type="character" w:styleId="Hyperlink">
    <w:name w:val="Hyperlink"/>
    <w:basedOn w:val="DefaultParagraphFont"/>
    <w:uiPriority w:val="99"/>
    <w:unhideWhenUsed/>
    <w:rsid w:val="00354867"/>
    <w:rPr>
      <w:color w:val="0000FF" w:themeColor="hyperlink"/>
      <w:u w:val="single"/>
    </w:rPr>
  </w:style>
  <w:style w:type="character" w:styleId="UnresolvedMention">
    <w:name w:val="Unresolved Mention"/>
    <w:basedOn w:val="DefaultParagraphFont"/>
    <w:uiPriority w:val="99"/>
    <w:semiHidden/>
    <w:unhideWhenUsed/>
    <w:rsid w:val="00D530D7"/>
    <w:rPr>
      <w:color w:val="605E5C"/>
      <w:shd w:val="clear" w:color="auto" w:fill="E1DFDD"/>
    </w:rPr>
  </w:style>
  <w:style w:type="character" w:styleId="FollowedHyperlink">
    <w:name w:val="FollowedHyperlink"/>
    <w:basedOn w:val="DefaultParagraphFont"/>
    <w:uiPriority w:val="99"/>
    <w:semiHidden/>
    <w:unhideWhenUsed/>
    <w:rsid w:val="00D530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0839">
      <w:bodyDiv w:val="1"/>
      <w:marLeft w:val="0"/>
      <w:marRight w:val="0"/>
      <w:marTop w:val="0"/>
      <w:marBottom w:val="0"/>
      <w:divBdr>
        <w:top w:val="none" w:sz="0" w:space="0" w:color="auto"/>
        <w:left w:val="none" w:sz="0" w:space="0" w:color="auto"/>
        <w:bottom w:val="none" w:sz="0" w:space="0" w:color="auto"/>
        <w:right w:val="none" w:sz="0" w:space="0" w:color="auto"/>
      </w:divBdr>
      <w:divsChild>
        <w:div w:id="1301423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691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163530">
      <w:bodyDiv w:val="1"/>
      <w:marLeft w:val="0"/>
      <w:marRight w:val="0"/>
      <w:marTop w:val="0"/>
      <w:marBottom w:val="0"/>
      <w:divBdr>
        <w:top w:val="none" w:sz="0" w:space="0" w:color="auto"/>
        <w:left w:val="none" w:sz="0" w:space="0" w:color="auto"/>
        <w:bottom w:val="none" w:sz="0" w:space="0" w:color="auto"/>
        <w:right w:val="none" w:sz="0" w:space="0" w:color="auto"/>
      </w:divBdr>
    </w:div>
    <w:div w:id="93288758">
      <w:bodyDiv w:val="1"/>
      <w:marLeft w:val="0"/>
      <w:marRight w:val="0"/>
      <w:marTop w:val="0"/>
      <w:marBottom w:val="0"/>
      <w:divBdr>
        <w:top w:val="none" w:sz="0" w:space="0" w:color="auto"/>
        <w:left w:val="none" w:sz="0" w:space="0" w:color="auto"/>
        <w:bottom w:val="none" w:sz="0" w:space="0" w:color="auto"/>
        <w:right w:val="none" w:sz="0" w:space="0" w:color="auto"/>
      </w:divBdr>
      <w:divsChild>
        <w:div w:id="689066620">
          <w:marLeft w:val="0"/>
          <w:marRight w:val="0"/>
          <w:marTop w:val="0"/>
          <w:marBottom w:val="0"/>
          <w:divBdr>
            <w:top w:val="none" w:sz="0" w:space="0" w:color="auto"/>
            <w:left w:val="none" w:sz="0" w:space="0" w:color="auto"/>
            <w:bottom w:val="none" w:sz="0" w:space="0" w:color="auto"/>
            <w:right w:val="none" w:sz="0" w:space="0" w:color="auto"/>
          </w:divBdr>
        </w:div>
        <w:div w:id="652103496">
          <w:marLeft w:val="0"/>
          <w:marRight w:val="0"/>
          <w:marTop w:val="0"/>
          <w:marBottom w:val="0"/>
          <w:divBdr>
            <w:top w:val="none" w:sz="0" w:space="0" w:color="auto"/>
            <w:left w:val="none" w:sz="0" w:space="0" w:color="auto"/>
            <w:bottom w:val="none" w:sz="0" w:space="0" w:color="auto"/>
            <w:right w:val="none" w:sz="0" w:space="0" w:color="auto"/>
          </w:divBdr>
        </w:div>
        <w:div w:id="350643502">
          <w:marLeft w:val="0"/>
          <w:marRight w:val="0"/>
          <w:marTop w:val="0"/>
          <w:marBottom w:val="0"/>
          <w:divBdr>
            <w:top w:val="none" w:sz="0" w:space="0" w:color="auto"/>
            <w:left w:val="none" w:sz="0" w:space="0" w:color="auto"/>
            <w:bottom w:val="none" w:sz="0" w:space="0" w:color="auto"/>
            <w:right w:val="none" w:sz="0" w:space="0" w:color="auto"/>
          </w:divBdr>
        </w:div>
        <w:div w:id="1139954965">
          <w:marLeft w:val="0"/>
          <w:marRight w:val="0"/>
          <w:marTop w:val="0"/>
          <w:marBottom w:val="0"/>
          <w:divBdr>
            <w:top w:val="none" w:sz="0" w:space="0" w:color="auto"/>
            <w:left w:val="none" w:sz="0" w:space="0" w:color="auto"/>
            <w:bottom w:val="none" w:sz="0" w:space="0" w:color="auto"/>
            <w:right w:val="none" w:sz="0" w:space="0" w:color="auto"/>
          </w:divBdr>
        </w:div>
        <w:div w:id="709762688">
          <w:marLeft w:val="0"/>
          <w:marRight w:val="0"/>
          <w:marTop w:val="0"/>
          <w:marBottom w:val="0"/>
          <w:divBdr>
            <w:top w:val="none" w:sz="0" w:space="0" w:color="auto"/>
            <w:left w:val="none" w:sz="0" w:space="0" w:color="auto"/>
            <w:bottom w:val="none" w:sz="0" w:space="0" w:color="auto"/>
            <w:right w:val="none" w:sz="0" w:space="0" w:color="auto"/>
          </w:divBdr>
        </w:div>
        <w:div w:id="778574286">
          <w:marLeft w:val="0"/>
          <w:marRight w:val="0"/>
          <w:marTop w:val="0"/>
          <w:marBottom w:val="0"/>
          <w:divBdr>
            <w:top w:val="none" w:sz="0" w:space="0" w:color="auto"/>
            <w:left w:val="none" w:sz="0" w:space="0" w:color="auto"/>
            <w:bottom w:val="none" w:sz="0" w:space="0" w:color="auto"/>
            <w:right w:val="none" w:sz="0" w:space="0" w:color="auto"/>
          </w:divBdr>
        </w:div>
        <w:div w:id="192615027">
          <w:marLeft w:val="0"/>
          <w:marRight w:val="0"/>
          <w:marTop w:val="0"/>
          <w:marBottom w:val="0"/>
          <w:divBdr>
            <w:top w:val="none" w:sz="0" w:space="0" w:color="auto"/>
            <w:left w:val="none" w:sz="0" w:space="0" w:color="auto"/>
            <w:bottom w:val="none" w:sz="0" w:space="0" w:color="auto"/>
            <w:right w:val="none" w:sz="0" w:space="0" w:color="auto"/>
          </w:divBdr>
        </w:div>
        <w:div w:id="239296839">
          <w:marLeft w:val="0"/>
          <w:marRight w:val="0"/>
          <w:marTop w:val="0"/>
          <w:marBottom w:val="0"/>
          <w:divBdr>
            <w:top w:val="none" w:sz="0" w:space="0" w:color="auto"/>
            <w:left w:val="none" w:sz="0" w:space="0" w:color="auto"/>
            <w:bottom w:val="none" w:sz="0" w:space="0" w:color="auto"/>
            <w:right w:val="none" w:sz="0" w:space="0" w:color="auto"/>
          </w:divBdr>
        </w:div>
        <w:div w:id="127011552">
          <w:marLeft w:val="0"/>
          <w:marRight w:val="0"/>
          <w:marTop w:val="0"/>
          <w:marBottom w:val="0"/>
          <w:divBdr>
            <w:top w:val="none" w:sz="0" w:space="0" w:color="auto"/>
            <w:left w:val="none" w:sz="0" w:space="0" w:color="auto"/>
            <w:bottom w:val="none" w:sz="0" w:space="0" w:color="auto"/>
            <w:right w:val="none" w:sz="0" w:space="0" w:color="auto"/>
          </w:divBdr>
        </w:div>
        <w:div w:id="1341466231">
          <w:marLeft w:val="0"/>
          <w:marRight w:val="0"/>
          <w:marTop w:val="0"/>
          <w:marBottom w:val="0"/>
          <w:divBdr>
            <w:top w:val="none" w:sz="0" w:space="0" w:color="auto"/>
            <w:left w:val="none" w:sz="0" w:space="0" w:color="auto"/>
            <w:bottom w:val="none" w:sz="0" w:space="0" w:color="auto"/>
            <w:right w:val="none" w:sz="0" w:space="0" w:color="auto"/>
          </w:divBdr>
        </w:div>
        <w:div w:id="1110852568">
          <w:marLeft w:val="0"/>
          <w:marRight w:val="0"/>
          <w:marTop w:val="0"/>
          <w:marBottom w:val="0"/>
          <w:divBdr>
            <w:top w:val="none" w:sz="0" w:space="0" w:color="auto"/>
            <w:left w:val="none" w:sz="0" w:space="0" w:color="auto"/>
            <w:bottom w:val="none" w:sz="0" w:space="0" w:color="auto"/>
            <w:right w:val="none" w:sz="0" w:space="0" w:color="auto"/>
          </w:divBdr>
        </w:div>
        <w:div w:id="1458252614">
          <w:marLeft w:val="0"/>
          <w:marRight w:val="0"/>
          <w:marTop w:val="0"/>
          <w:marBottom w:val="0"/>
          <w:divBdr>
            <w:top w:val="none" w:sz="0" w:space="0" w:color="auto"/>
            <w:left w:val="none" w:sz="0" w:space="0" w:color="auto"/>
            <w:bottom w:val="none" w:sz="0" w:space="0" w:color="auto"/>
            <w:right w:val="none" w:sz="0" w:space="0" w:color="auto"/>
          </w:divBdr>
        </w:div>
        <w:div w:id="1284338464">
          <w:marLeft w:val="0"/>
          <w:marRight w:val="0"/>
          <w:marTop w:val="0"/>
          <w:marBottom w:val="0"/>
          <w:divBdr>
            <w:top w:val="none" w:sz="0" w:space="0" w:color="auto"/>
            <w:left w:val="none" w:sz="0" w:space="0" w:color="auto"/>
            <w:bottom w:val="none" w:sz="0" w:space="0" w:color="auto"/>
            <w:right w:val="none" w:sz="0" w:space="0" w:color="auto"/>
          </w:divBdr>
        </w:div>
        <w:div w:id="548804853">
          <w:marLeft w:val="0"/>
          <w:marRight w:val="0"/>
          <w:marTop w:val="0"/>
          <w:marBottom w:val="0"/>
          <w:divBdr>
            <w:top w:val="none" w:sz="0" w:space="0" w:color="auto"/>
            <w:left w:val="none" w:sz="0" w:space="0" w:color="auto"/>
            <w:bottom w:val="none" w:sz="0" w:space="0" w:color="auto"/>
            <w:right w:val="none" w:sz="0" w:space="0" w:color="auto"/>
          </w:divBdr>
        </w:div>
        <w:div w:id="970592516">
          <w:marLeft w:val="0"/>
          <w:marRight w:val="0"/>
          <w:marTop w:val="0"/>
          <w:marBottom w:val="0"/>
          <w:divBdr>
            <w:top w:val="none" w:sz="0" w:space="0" w:color="auto"/>
            <w:left w:val="none" w:sz="0" w:space="0" w:color="auto"/>
            <w:bottom w:val="none" w:sz="0" w:space="0" w:color="auto"/>
            <w:right w:val="none" w:sz="0" w:space="0" w:color="auto"/>
          </w:divBdr>
        </w:div>
        <w:div w:id="1943956807">
          <w:marLeft w:val="0"/>
          <w:marRight w:val="0"/>
          <w:marTop w:val="0"/>
          <w:marBottom w:val="0"/>
          <w:divBdr>
            <w:top w:val="none" w:sz="0" w:space="0" w:color="auto"/>
            <w:left w:val="none" w:sz="0" w:space="0" w:color="auto"/>
            <w:bottom w:val="none" w:sz="0" w:space="0" w:color="auto"/>
            <w:right w:val="none" w:sz="0" w:space="0" w:color="auto"/>
          </w:divBdr>
        </w:div>
        <w:div w:id="1806505036">
          <w:marLeft w:val="0"/>
          <w:marRight w:val="0"/>
          <w:marTop w:val="0"/>
          <w:marBottom w:val="0"/>
          <w:divBdr>
            <w:top w:val="none" w:sz="0" w:space="0" w:color="auto"/>
            <w:left w:val="none" w:sz="0" w:space="0" w:color="auto"/>
            <w:bottom w:val="none" w:sz="0" w:space="0" w:color="auto"/>
            <w:right w:val="none" w:sz="0" w:space="0" w:color="auto"/>
          </w:divBdr>
        </w:div>
        <w:div w:id="906762694">
          <w:marLeft w:val="0"/>
          <w:marRight w:val="0"/>
          <w:marTop w:val="0"/>
          <w:marBottom w:val="0"/>
          <w:divBdr>
            <w:top w:val="none" w:sz="0" w:space="0" w:color="auto"/>
            <w:left w:val="none" w:sz="0" w:space="0" w:color="auto"/>
            <w:bottom w:val="none" w:sz="0" w:space="0" w:color="auto"/>
            <w:right w:val="none" w:sz="0" w:space="0" w:color="auto"/>
          </w:divBdr>
        </w:div>
        <w:div w:id="1412893488">
          <w:marLeft w:val="0"/>
          <w:marRight w:val="0"/>
          <w:marTop w:val="0"/>
          <w:marBottom w:val="0"/>
          <w:divBdr>
            <w:top w:val="none" w:sz="0" w:space="0" w:color="auto"/>
            <w:left w:val="none" w:sz="0" w:space="0" w:color="auto"/>
            <w:bottom w:val="none" w:sz="0" w:space="0" w:color="auto"/>
            <w:right w:val="none" w:sz="0" w:space="0" w:color="auto"/>
          </w:divBdr>
        </w:div>
        <w:div w:id="1528328810">
          <w:marLeft w:val="0"/>
          <w:marRight w:val="0"/>
          <w:marTop w:val="0"/>
          <w:marBottom w:val="0"/>
          <w:divBdr>
            <w:top w:val="none" w:sz="0" w:space="0" w:color="auto"/>
            <w:left w:val="none" w:sz="0" w:space="0" w:color="auto"/>
            <w:bottom w:val="none" w:sz="0" w:space="0" w:color="auto"/>
            <w:right w:val="none" w:sz="0" w:space="0" w:color="auto"/>
          </w:divBdr>
        </w:div>
        <w:div w:id="1830095792">
          <w:marLeft w:val="0"/>
          <w:marRight w:val="0"/>
          <w:marTop w:val="0"/>
          <w:marBottom w:val="0"/>
          <w:divBdr>
            <w:top w:val="none" w:sz="0" w:space="0" w:color="auto"/>
            <w:left w:val="none" w:sz="0" w:space="0" w:color="auto"/>
            <w:bottom w:val="none" w:sz="0" w:space="0" w:color="auto"/>
            <w:right w:val="none" w:sz="0" w:space="0" w:color="auto"/>
          </w:divBdr>
        </w:div>
        <w:div w:id="1505050579">
          <w:marLeft w:val="0"/>
          <w:marRight w:val="0"/>
          <w:marTop w:val="0"/>
          <w:marBottom w:val="0"/>
          <w:divBdr>
            <w:top w:val="none" w:sz="0" w:space="0" w:color="auto"/>
            <w:left w:val="none" w:sz="0" w:space="0" w:color="auto"/>
            <w:bottom w:val="none" w:sz="0" w:space="0" w:color="auto"/>
            <w:right w:val="none" w:sz="0" w:space="0" w:color="auto"/>
          </w:divBdr>
        </w:div>
        <w:div w:id="262307329">
          <w:marLeft w:val="0"/>
          <w:marRight w:val="0"/>
          <w:marTop w:val="0"/>
          <w:marBottom w:val="0"/>
          <w:divBdr>
            <w:top w:val="none" w:sz="0" w:space="0" w:color="auto"/>
            <w:left w:val="none" w:sz="0" w:space="0" w:color="auto"/>
            <w:bottom w:val="none" w:sz="0" w:space="0" w:color="auto"/>
            <w:right w:val="none" w:sz="0" w:space="0" w:color="auto"/>
          </w:divBdr>
        </w:div>
        <w:div w:id="476185691">
          <w:marLeft w:val="0"/>
          <w:marRight w:val="0"/>
          <w:marTop w:val="0"/>
          <w:marBottom w:val="0"/>
          <w:divBdr>
            <w:top w:val="none" w:sz="0" w:space="0" w:color="auto"/>
            <w:left w:val="none" w:sz="0" w:space="0" w:color="auto"/>
            <w:bottom w:val="none" w:sz="0" w:space="0" w:color="auto"/>
            <w:right w:val="none" w:sz="0" w:space="0" w:color="auto"/>
          </w:divBdr>
        </w:div>
        <w:div w:id="1412041095">
          <w:marLeft w:val="0"/>
          <w:marRight w:val="0"/>
          <w:marTop w:val="0"/>
          <w:marBottom w:val="0"/>
          <w:divBdr>
            <w:top w:val="none" w:sz="0" w:space="0" w:color="auto"/>
            <w:left w:val="none" w:sz="0" w:space="0" w:color="auto"/>
            <w:bottom w:val="none" w:sz="0" w:space="0" w:color="auto"/>
            <w:right w:val="none" w:sz="0" w:space="0" w:color="auto"/>
          </w:divBdr>
        </w:div>
        <w:div w:id="1919552006">
          <w:marLeft w:val="0"/>
          <w:marRight w:val="0"/>
          <w:marTop w:val="0"/>
          <w:marBottom w:val="0"/>
          <w:divBdr>
            <w:top w:val="none" w:sz="0" w:space="0" w:color="auto"/>
            <w:left w:val="none" w:sz="0" w:space="0" w:color="auto"/>
            <w:bottom w:val="none" w:sz="0" w:space="0" w:color="auto"/>
            <w:right w:val="none" w:sz="0" w:space="0" w:color="auto"/>
          </w:divBdr>
        </w:div>
        <w:div w:id="595135686">
          <w:marLeft w:val="0"/>
          <w:marRight w:val="0"/>
          <w:marTop w:val="0"/>
          <w:marBottom w:val="0"/>
          <w:divBdr>
            <w:top w:val="none" w:sz="0" w:space="0" w:color="auto"/>
            <w:left w:val="none" w:sz="0" w:space="0" w:color="auto"/>
            <w:bottom w:val="none" w:sz="0" w:space="0" w:color="auto"/>
            <w:right w:val="none" w:sz="0" w:space="0" w:color="auto"/>
          </w:divBdr>
        </w:div>
        <w:div w:id="256713736">
          <w:marLeft w:val="0"/>
          <w:marRight w:val="0"/>
          <w:marTop w:val="0"/>
          <w:marBottom w:val="0"/>
          <w:divBdr>
            <w:top w:val="none" w:sz="0" w:space="0" w:color="auto"/>
            <w:left w:val="none" w:sz="0" w:space="0" w:color="auto"/>
            <w:bottom w:val="none" w:sz="0" w:space="0" w:color="auto"/>
            <w:right w:val="none" w:sz="0" w:space="0" w:color="auto"/>
          </w:divBdr>
        </w:div>
        <w:div w:id="1036320913">
          <w:marLeft w:val="0"/>
          <w:marRight w:val="0"/>
          <w:marTop w:val="0"/>
          <w:marBottom w:val="0"/>
          <w:divBdr>
            <w:top w:val="none" w:sz="0" w:space="0" w:color="auto"/>
            <w:left w:val="none" w:sz="0" w:space="0" w:color="auto"/>
            <w:bottom w:val="none" w:sz="0" w:space="0" w:color="auto"/>
            <w:right w:val="none" w:sz="0" w:space="0" w:color="auto"/>
          </w:divBdr>
        </w:div>
        <w:div w:id="492836050">
          <w:marLeft w:val="0"/>
          <w:marRight w:val="0"/>
          <w:marTop w:val="0"/>
          <w:marBottom w:val="0"/>
          <w:divBdr>
            <w:top w:val="none" w:sz="0" w:space="0" w:color="auto"/>
            <w:left w:val="none" w:sz="0" w:space="0" w:color="auto"/>
            <w:bottom w:val="none" w:sz="0" w:space="0" w:color="auto"/>
            <w:right w:val="none" w:sz="0" w:space="0" w:color="auto"/>
          </w:divBdr>
        </w:div>
        <w:div w:id="571042956">
          <w:marLeft w:val="0"/>
          <w:marRight w:val="0"/>
          <w:marTop w:val="0"/>
          <w:marBottom w:val="0"/>
          <w:divBdr>
            <w:top w:val="none" w:sz="0" w:space="0" w:color="auto"/>
            <w:left w:val="none" w:sz="0" w:space="0" w:color="auto"/>
            <w:bottom w:val="none" w:sz="0" w:space="0" w:color="auto"/>
            <w:right w:val="none" w:sz="0" w:space="0" w:color="auto"/>
          </w:divBdr>
        </w:div>
        <w:div w:id="787355352">
          <w:marLeft w:val="0"/>
          <w:marRight w:val="0"/>
          <w:marTop w:val="0"/>
          <w:marBottom w:val="0"/>
          <w:divBdr>
            <w:top w:val="none" w:sz="0" w:space="0" w:color="auto"/>
            <w:left w:val="none" w:sz="0" w:space="0" w:color="auto"/>
            <w:bottom w:val="none" w:sz="0" w:space="0" w:color="auto"/>
            <w:right w:val="none" w:sz="0" w:space="0" w:color="auto"/>
          </w:divBdr>
        </w:div>
        <w:div w:id="1145124722">
          <w:marLeft w:val="0"/>
          <w:marRight w:val="0"/>
          <w:marTop w:val="0"/>
          <w:marBottom w:val="0"/>
          <w:divBdr>
            <w:top w:val="none" w:sz="0" w:space="0" w:color="auto"/>
            <w:left w:val="none" w:sz="0" w:space="0" w:color="auto"/>
            <w:bottom w:val="none" w:sz="0" w:space="0" w:color="auto"/>
            <w:right w:val="none" w:sz="0" w:space="0" w:color="auto"/>
          </w:divBdr>
        </w:div>
        <w:div w:id="499470362">
          <w:marLeft w:val="0"/>
          <w:marRight w:val="0"/>
          <w:marTop w:val="0"/>
          <w:marBottom w:val="0"/>
          <w:divBdr>
            <w:top w:val="none" w:sz="0" w:space="0" w:color="auto"/>
            <w:left w:val="none" w:sz="0" w:space="0" w:color="auto"/>
            <w:bottom w:val="none" w:sz="0" w:space="0" w:color="auto"/>
            <w:right w:val="none" w:sz="0" w:space="0" w:color="auto"/>
          </w:divBdr>
        </w:div>
        <w:div w:id="418984181">
          <w:marLeft w:val="0"/>
          <w:marRight w:val="0"/>
          <w:marTop w:val="0"/>
          <w:marBottom w:val="0"/>
          <w:divBdr>
            <w:top w:val="none" w:sz="0" w:space="0" w:color="auto"/>
            <w:left w:val="none" w:sz="0" w:space="0" w:color="auto"/>
            <w:bottom w:val="none" w:sz="0" w:space="0" w:color="auto"/>
            <w:right w:val="none" w:sz="0" w:space="0" w:color="auto"/>
          </w:divBdr>
        </w:div>
        <w:div w:id="555701911">
          <w:marLeft w:val="0"/>
          <w:marRight w:val="0"/>
          <w:marTop w:val="0"/>
          <w:marBottom w:val="0"/>
          <w:divBdr>
            <w:top w:val="none" w:sz="0" w:space="0" w:color="auto"/>
            <w:left w:val="none" w:sz="0" w:space="0" w:color="auto"/>
            <w:bottom w:val="none" w:sz="0" w:space="0" w:color="auto"/>
            <w:right w:val="none" w:sz="0" w:space="0" w:color="auto"/>
          </w:divBdr>
        </w:div>
        <w:div w:id="1614482980">
          <w:marLeft w:val="0"/>
          <w:marRight w:val="0"/>
          <w:marTop w:val="0"/>
          <w:marBottom w:val="0"/>
          <w:divBdr>
            <w:top w:val="none" w:sz="0" w:space="0" w:color="auto"/>
            <w:left w:val="none" w:sz="0" w:space="0" w:color="auto"/>
            <w:bottom w:val="none" w:sz="0" w:space="0" w:color="auto"/>
            <w:right w:val="none" w:sz="0" w:space="0" w:color="auto"/>
          </w:divBdr>
        </w:div>
        <w:div w:id="107046786">
          <w:marLeft w:val="0"/>
          <w:marRight w:val="0"/>
          <w:marTop w:val="0"/>
          <w:marBottom w:val="0"/>
          <w:divBdr>
            <w:top w:val="none" w:sz="0" w:space="0" w:color="auto"/>
            <w:left w:val="none" w:sz="0" w:space="0" w:color="auto"/>
            <w:bottom w:val="none" w:sz="0" w:space="0" w:color="auto"/>
            <w:right w:val="none" w:sz="0" w:space="0" w:color="auto"/>
          </w:divBdr>
        </w:div>
      </w:divsChild>
    </w:div>
    <w:div w:id="105859002">
      <w:bodyDiv w:val="1"/>
      <w:marLeft w:val="0"/>
      <w:marRight w:val="0"/>
      <w:marTop w:val="0"/>
      <w:marBottom w:val="0"/>
      <w:divBdr>
        <w:top w:val="none" w:sz="0" w:space="0" w:color="auto"/>
        <w:left w:val="none" w:sz="0" w:space="0" w:color="auto"/>
        <w:bottom w:val="none" w:sz="0" w:space="0" w:color="auto"/>
        <w:right w:val="none" w:sz="0" w:space="0" w:color="auto"/>
      </w:divBdr>
    </w:div>
    <w:div w:id="112601025">
      <w:bodyDiv w:val="1"/>
      <w:marLeft w:val="0"/>
      <w:marRight w:val="0"/>
      <w:marTop w:val="0"/>
      <w:marBottom w:val="0"/>
      <w:divBdr>
        <w:top w:val="none" w:sz="0" w:space="0" w:color="auto"/>
        <w:left w:val="none" w:sz="0" w:space="0" w:color="auto"/>
        <w:bottom w:val="none" w:sz="0" w:space="0" w:color="auto"/>
        <w:right w:val="none" w:sz="0" w:space="0" w:color="auto"/>
      </w:divBdr>
    </w:div>
    <w:div w:id="112871824">
      <w:bodyDiv w:val="1"/>
      <w:marLeft w:val="0"/>
      <w:marRight w:val="0"/>
      <w:marTop w:val="0"/>
      <w:marBottom w:val="0"/>
      <w:divBdr>
        <w:top w:val="none" w:sz="0" w:space="0" w:color="auto"/>
        <w:left w:val="none" w:sz="0" w:space="0" w:color="auto"/>
        <w:bottom w:val="none" w:sz="0" w:space="0" w:color="auto"/>
        <w:right w:val="none" w:sz="0" w:space="0" w:color="auto"/>
      </w:divBdr>
    </w:div>
    <w:div w:id="126121334">
      <w:bodyDiv w:val="1"/>
      <w:marLeft w:val="0"/>
      <w:marRight w:val="0"/>
      <w:marTop w:val="0"/>
      <w:marBottom w:val="0"/>
      <w:divBdr>
        <w:top w:val="none" w:sz="0" w:space="0" w:color="auto"/>
        <w:left w:val="none" w:sz="0" w:space="0" w:color="auto"/>
        <w:bottom w:val="none" w:sz="0" w:space="0" w:color="auto"/>
        <w:right w:val="none" w:sz="0" w:space="0" w:color="auto"/>
      </w:divBdr>
      <w:divsChild>
        <w:div w:id="1284191869">
          <w:blockQuote w:val="1"/>
          <w:marLeft w:val="720"/>
          <w:marRight w:val="720"/>
          <w:marTop w:val="100"/>
          <w:marBottom w:val="100"/>
          <w:divBdr>
            <w:top w:val="none" w:sz="0" w:space="0" w:color="auto"/>
            <w:left w:val="none" w:sz="0" w:space="0" w:color="auto"/>
            <w:bottom w:val="none" w:sz="0" w:space="0" w:color="auto"/>
            <w:right w:val="none" w:sz="0" w:space="0" w:color="auto"/>
          </w:divBdr>
        </w:div>
        <w:div w:id="503502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73172">
      <w:bodyDiv w:val="1"/>
      <w:marLeft w:val="0"/>
      <w:marRight w:val="0"/>
      <w:marTop w:val="0"/>
      <w:marBottom w:val="0"/>
      <w:divBdr>
        <w:top w:val="none" w:sz="0" w:space="0" w:color="auto"/>
        <w:left w:val="none" w:sz="0" w:space="0" w:color="auto"/>
        <w:bottom w:val="none" w:sz="0" w:space="0" w:color="auto"/>
        <w:right w:val="none" w:sz="0" w:space="0" w:color="auto"/>
      </w:divBdr>
      <w:divsChild>
        <w:div w:id="1862738353">
          <w:marLeft w:val="0"/>
          <w:marRight w:val="0"/>
          <w:marTop w:val="0"/>
          <w:marBottom w:val="0"/>
          <w:divBdr>
            <w:top w:val="none" w:sz="0" w:space="0" w:color="auto"/>
            <w:left w:val="none" w:sz="0" w:space="0" w:color="auto"/>
            <w:bottom w:val="none" w:sz="0" w:space="0" w:color="auto"/>
            <w:right w:val="none" w:sz="0" w:space="0" w:color="auto"/>
          </w:divBdr>
        </w:div>
        <w:div w:id="666633155">
          <w:marLeft w:val="0"/>
          <w:marRight w:val="0"/>
          <w:marTop w:val="0"/>
          <w:marBottom w:val="0"/>
          <w:divBdr>
            <w:top w:val="none" w:sz="0" w:space="0" w:color="auto"/>
            <w:left w:val="none" w:sz="0" w:space="0" w:color="auto"/>
            <w:bottom w:val="none" w:sz="0" w:space="0" w:color="auto"/>
            <w:right w:val="none" w:sz="0" w:space="0" w:color="auto"/>
          </w:divBdr>
        </w:div>
        <w:div w:id="1303314447">
          <w:marLeft w:val="0"/>
          <w:marRight w:val="0"/>
          <w:marTop w:val="0"/>
          <w:marBottom w:val="0"/>
          <w:divBdr>
            <w:top w:val="none" w:sz="0" w:space="0" w:color="auto"/>
            <w:left w:val="none" w:sz="0" w:space="0" w:color="auto"/>
            <w:bottom w:val="none" w:sz="0" w:space="0" w:color="auto"/>
            <w:right w:val="none" w:sz="0" w:space="0" w:color="auto"/>
          </w:divBdr>
        </w:div>
        <w:div w:id="1014848032">
          <w:marLeft w:val="0"/>
          <w:marRight w:val="0"/>
          <w:marTop w:val="0"/>
          <w:marBottom w:val="0"/>
          <w:divBdr>
            <w:top w:val="none" w:sz="0" w:space="0" w:color="auto"/>
            <w:left w:val="none" w:sz="0" w:space="0" w:color="auto"/>
            <w:bottom w:val="none" w:sz="0" w:space="0" w:color="auto"/>
            <w:right w:val="none" w:sz="0" w:space="0" w:color="auto"/>
          </w:divBdr>
        </w:div>
        <w:div w:id="826239808">
          <w:marLeft w:val="0"/>
          <w:marRight w:val="0"/>
          <w:marTop w:val="0"/>
          <w:marBottom w:val="0"/>
          <w:divBdr>
            <w:top w:val="none" w:sz="0" w:space="0" w:color="auto"/>
            <w:left w:val="none" w:sz="0" w:space="0" w:color="auto"/>
            <w:bottom w:val="none" w:sz="0" w:space="0" w:color="auto"/>
            <w:right w:val="none" w:sz="0" w:space="0" w:color="auto"/>
          </w:divBdr>
        </w:div>
        <w:div w:id="2023433615">
          <w:marLeft w:val="0"/>
          <w:marRight w:val="0"/>
          <w:marTop w:val="0"/>
          <w:marBottom w:val="0"/>
          <w:divBdr>
            <w:top w:val="none" w:sz="0" w:space="0" w:color="auto"/>
            <w:left w:val="none" w:sz="0" w:space="0" w:color="auto"/>
            <w:bottom w:val="none" w:sz="0" w:space="0" w:color="auto"/>
            <w:right w:val="none" w:sz="0" w:space="0" w:color="auto"/>
          </w:divBdr>
        </w:div>
        <w:div w:id="506939889">
          <w:marLeft w:val="0"/>
          <w:marRight w:val="0"/>
          <w:marTop w:val="0"/>
          <w:marBottom w:val="0"/>
          <w:divBdr>
            <w:top w:val="none" w:sz="0" w:space="0" w:color="auto"/>
            <w:left w:val="none" w:sz="0" w:space="0" w:color="auto"/>
            <w:bottom w:val="none" w:sz="0" w:space="0" w:color="auto"/>
            <w:right w:val="none" w:sz="0" w:space="0" w:color="auto"/>
          </w:divBdr>
        </w:div>
        <w:div w:id="2017884294">
          <w:marLeft w:val="0"/>
          <w:marRight w:val="0"/>
          <w:marTop w:val="0"/>
          <w:marBottom w:val="0"/>
          <w:divBdr>
            <w:top w:val="none" w:sz="0" w:space="0" w:color="auto"/>
            <w:left w:val="none" w:sz="0" w:space="0" w:color="auto"/>
            <w:bottom w:val="none" w:sz="0" w:space="0" w:color="auto"/>
            <w:right w:val="none" w:sz="0" w:space="0" w:color="auto"/>
          </w:divBdr>
        </w:div>
        <w:div w:id="1808546440">
          <w:marLeft w:val="0"/>
          <w:marRight w:val="0"/>
          <w:marTop w:val="0"/>
          <w:marBottom w:val="0"/>
          <w:divBdr>
            <w:top w:val="none" w:sz="0" w:space="0" w:color="auto"/>
            <w:left w:val="none" w:sz="0" w:space="0" w:color="auto"/>
            <w:bottom w:val="none" w:sz="0" w:space="0" w:color="auto"/>
            <w:right w:val="none" w:sz="0" w:space="0" w:color="auto"/>
          </w:divBdr>
        </w:div>
        <w:div w:id="25106777">
          <w:marLeft w:val="0"/>
          <w:marRight w:val="0"/>
          <w:marTop w:val="0"/>
          <w:marBottom w:val="0"/>
          <w:divBdr>
            <w:top w:val="none" w:sz="0" w:space="0" w:color="auto"/>
            <w:left w:val="none" w:sz="0" w:space="0" w:color="auto"/>
            <w:bottom w:val="none" w:sz="0" w:space="0" w:color="auto"/>
            <w:right w:val="none" w:sz="0" w:space="0" w:color="auto"/>
          </w:divBdr>
        </w:div>
        <w:div w:id="173804262">
          <w:marLeft w:val="0"/>
          <w:marRight w:val="0"/>
          <w:marTop w:val="0"/>
          <w:marBottom w:val="0"/>
          <w:divBdr>
            <w:top w:val="none" w:sz="0" w:space="0" w:color="auto"/>
            <w:left w:val="none" w:sz="0" w:space="0" w:color="auto"/>
            <w:bottom w:val="none" w:sz="0" w:space="0" w:color="auto"/>
            <w:right w:val="none" w:sz="0" w:space="0" w:color="auto"/>
          </w:divBdr>
        </w:div>
        <w:div w:id="1100956100">
          <w:marLeft w:val="0"/>
          <w:marRight w:val="0"/>
          <w:marTop w:val="0"/>
          <w:marBottom w:val="0"/>
          <w:divBdr>
            <w:top w:val="none" w:sz="0" w:space="0" w:color="auto"/>
            <w:left w:val="none" w:sz="0" w:space="0" w:color="auto"/>
            <w:bottom w:val="none" w:sz="0" w:space="0" w:color="auto"/>
            <w:right w:val="none" w:sz="0" w:space="0" w:color="auto"/>
          </w:divBdr>
        </w:div>
        <w:div w:id="149249526">
          <w:marLeft w:val="0"/>
          <w:marRight w:val="0"/>
          <w:marTop w:val="0"/>
          <w:marBottom w:val="0"/>
          <w:divBdr>
            <w:top w:val="none" w:sz="0" w:space="0" w:color="auto"/>
            <w:left w:val="none" w:sz="0" w:space="0" w:color="auto"/>
            <w:bottom w:val="none" w:sz="0" w:space="0" w:color="auto"/>
            <w:right w:val="none" w:sz="0" w:space="0" w:color="auto"/>
          </w:divBdr>
        </w:div>
        <w:div w:id="211037353">
          <w:marLeft w:val="0"/>
          <w:marRight w:val="0"/>
          <w:marTop w:val="0"/>
          <w:marBottom w:val="0"/>
          <w:divBdr>
            <w:top w:val="none" w:sz="0" w:space="0" w:color="auto"/>
            <w:left w:val="none" w:sz="0" w:space="0" w:color="auto"/>
            <w:bottom w:val="none" w:sz="0" w:space="0" w:color="auto"/>
            <w:right w:val="none" w:sz="0" w:space="0" w:color="auto"/>
          </w:divBdr>
        </w:div>
        <w:div w:id="1675960566">
          <w:marLeft w:val="0"/>
          <w:marRight w:val="0"/>
          <w:marTop w:val="0"/>
          <w:marBottom w:val="0"/>
          <w:divBdr>
            <w:top w:val="none" w:sz="0" w:space="0" w:color="auto"/>
            <w:left w:val="none" w:sz="0" w:space="0" w:color="auto"/>
            <w:bottom w:val="none" w:sz="0" w:space="0" w:color="auto"/>
            <w:right w:val="none" w:sz="0" w:space="0" w:color="auto"/>
          </w:divBdr>
        </w:div>
        <w:div w:id="59132335">
          <w:marLeft w:val="0"/>
          <w:marRight w:val="0"/>
          <w:marTop w:val="0"/>
          <w:marBottom w:val="0"/>
          <w:divBdr>
            <w:top w:val="none" w:sz="0" w:space="0" w:color="auto"/>
            <w:left w:val="none" w:sz="0" w:space="0" w:color="auto"/>
            <w:bottom w:val="none" w:sz="0" w:space="0" w:color="auto"/>
            <w:right w:val="none" w:sz="0" w:space="0" w:color="auto"/>
          </w:divBdr>
        </w:div>
        <w:div w:id="1875649858">
          <w:marLeft w:val="0"/>
          <w:marRight w:val="0"/>
          <w:marTop w:val="0"/>
          <w:marBottom w:val="0"/>
          <w:divBdr>
            <w:top w:val="none" w:sz="0" w:space="0" w:color="auto"/>
            <w:left w:val="none" w:sz="0" w:space="0" w:color="auto"/>
            <w:bottom w:val="none" w:sz="0" w:space="0" w:color="auto"/>
            <w:right w:val="none" w:sz="0" w:space="0" w:color="auto"/>
          </w:divBdr>
        </w:div>
        <w:div w:id="104540997">
          <w:marLeft w:val="0"/>
          <w:marRight w:val="0"/>
          <w:marTop w:val="0"/>
          <w:marBottom w:val="0"/>
          <w:divBdr>
            <w:top w:val="none" w:sz="0" w:space="0" w:color="auto"/>
            <w:left w:val="none" w:sz="0" w:space="0" w:color="auto"/>
            <w:bottom w:val="none" w:sz="0" w:space="0" w:color="auto"/>
            <w:right w:val="none" w:sz="0" w:space="0" w:color="auto"/>
          </w:divBdr>
        </w:div>
        <w:div w:id="89737218">
          <w:marLeft w:val="0"/>
          <w:marRight w:val="0"/>
          <w:marTop w:val="0"/>
          <w:marBottom w:val="0"/>
          <w:divBdr>
            <w:top w:val="none" w:sz="0" w:space="0" w:color="auto"/>
            <w:left w:val="none" w:sz="0" w:space="0" w:color="auto"/>
            <w:bottom w:val="none" w:sz="0" w:space="0" w:color="auto"/>
            <w:right w:val="none" w:sz="0" w:space="0" w:color="auto"/>
          </w:divBdr>
        </w:div>
        <w:div w:id="988944292">
          <w:marLeft w:val="0"/>
          <w:marRight w:val="0"/>
          <w:marTop w:val="0"/>
          <w:marBottom w:val="0"/>
          <w:divBdr>
            <w:top w:val="none" w:sz="0" w:space="0" w:color="auto"/>
            <w:left w:val="none" w:sz="0" w:space="0" w:color="auto"/>
            <w:bottom w:val="none" w:sz="0" w:space="0" w:color="auto"/>
            <w:right w:val="none" w:sz="0" w:space="0" w:color="auto"/>
          </w:divBdr>
        </w:div>
      </w:divsChild>
    </w:div>
    <w:div w:id="149911921">
      <w:bodyDiv w:val="1"/>
      <w:marLeft w:val="0"/>
      <w:marRight w:val="0"/>
      <w:marTop w:val="0"/>
      <w:marBottom w:val="0"/>
      <w:divBdr>
        <w:top w:val="none" w:sz="0" w:space="0" w:color="auto"/>
        <w:left w:val="none" w:sz="0" w:space="0" w:color="auto"/>
        <w:bottom w:val="none" w:sz="0" w:space="0" w:color="auto"/>
        <w:right w:val="none" w:sz="0" w:space="0" w:color="auto"/>
      </w:divBdr>
    </w:div>
    <w:div w:id="228466093">
      <w:bodyDiv w:val="1"/>
      <w:marLeft w:val="0"/>
      <w:marRight w:val="0"/>
      <w:marTop w:val="0"/>
      <w:marBottom w:val="0"/>
      <w:divBdr>
        <w:top w:val="none" w:sz="0" w:space="0" w:color="auto"/>
        <w:left w:val="none" w:sz="0" w:space="0" w:color="auto"/>
        <w:bottom w:val="none" w:sz="0" w:space="0" w:color="auto"/>
        <w:right w:val="none" w:sz="0" w:space="0" w:color="auto"/>
      </w:divBdr>
    </w:div>
    <w:div w:id="232274851">
      <w:bodyDiv w:val="1"/>
      <w:marLeft w:val="0"/>
      <w:marRight w:val="0"/>
      <w:marTop w:val="0"/>
      <w:marBottom w:val="0"/>
      <w:divBdr>
        <w:top w:val="none" w:sz="0" w:space="0" w:color="auto"/>
        <w:left w:val="none" w:sz="0" w:space="0" w:color="auto"/>
        <w:bottom w:val="none" w:sz="0" w:space="0" w:color="auto"/>
        <w:right w:val="none" w:sz="0" w:space="0" w:color="auto"/>
      </w:divBdr>
      <w:divsChild>
        <w:div w:id="193277633">
          <w:marLeft w:val="0"/>
          <w:marRight w:val="0"/>
          <w:marTop w:val="0"/>
          <w:marBottom w:val="0"/>
          <w:divBdr>
            <w:top w:val="none" w:sz="0" w:space="0" w:color="auto"/>
            <w:left w:val="none" w:sz="0" w:space="0" w:color="auto"/>
            <w:bottom w:val="none" w:sz="0" w:space="0" w:color="auto"/>
            <w:right w:val="none" w:sz="0" w:space="0" w:color="auto"/>
          </w:divBdr>
        </w:div>
        <w:div w:id="851653035">
          <w:marLeft w:val="0"/>
          <w:marRight w:val="0"/>
          <w:marTop w:val="0"/>
          <w:marBottom w:val="0"/>
          <w:divBdr>
            <w:top w:val="none" w:sz="0" w:space="0" w:color="auto"/>
            <w:left w:val="none" w:sz="0" w:space="0" w:color="auto"/>
            <w:bottom w:val="none" w:sz="0" w:space="0" w:color="auto"/>
            <w:right w:val="none" w:sz="0" w:space="0" w:color="auto"/>
          </w:divBdr>
        </w:div>
        <w:div w:id="368066245">
          <w:marLeft w:val="0"/>
          <w:marRight w:val="0"/>
          <w:marTop w:val="0"/>
          <w:marBottom w:val="0"/>
          <w:divBdr>
            <w:top w:val="none" w:sz="0" w:space="0" w:color="auto"/>
            <w:left w:val="none" w:sz="0" w:space="0" w:color="auto"/>
            <w:bottom w:val="none" w:sz="0" w:space="0" w:color="auto"/>
            <w:right w:val="none" w:sz="0" w:space="0" w:color="auto"/>
          </w:divBdr>
        </w:div>
        <w:div w:id="767896227">
          <w:marLeft w:val="0"/>
          <w:marRight w:val="0"/>
          <w:marTop w:val="0"/>
          <w:marBottom w:val="0"/>
          <w:divBdr>
            <w:top w:val="none" w:sz="0" w:space="0" w:color="auto"/>
            <w:left w:val="none" w:sz="0" w:space="0" w:color="auto"/>
            <w:bottom w:val="none" w:sz="0" w:space="0" w:color="auto"/>
            <w:right w:val="none" w:sz="0" w:space="0" w:color="auto"/>
          </w:divBdr>
        </w:div>
        <w:div w:id="834108889">
          <w:marLeft w:val="0"/>
          <w:marRight w:val="0"/>
          <w:marTop w:val="0"/>
          <w:marBottom w:val="0"/>
          <w:divBdr>
            <w:top w:val="none" w:sz="0" w:space="0" w:color="auto"/>
            <w:left w:val="none" w:sz="0" w:space="0" w:color="auto"/>
            <w:bottom w:val="none" w:sz="0" w:space="0" w:color="auto"/>
            <w:right w:val="none" w:sz="0" w:space="0" w:color="auto"/>
          </w:divBdr>
        </w:div>
        <w:div w:id="557395429">
          <w:marLeft w:val="0"/>
          <w:marRight w:val="0"/>
          <w:marTop w:val="0"/>
          <w:marBottom w:val="0"/>
          <w:divBdr>
            <w:top w:val="none" w:sz="0" w:space="0" w:color="auto"/>
            <w:left w:val="none" w:sz="0" w:space="0" w:color="auto"/>
            <w:bottom w:val="none" w:sz="0" w:space="0" w:color="auto"/>
            <w:right w:val="none" w:sz="0" w:space="0" w:color="auto"/>
          </w:divBdr>
        </w:div>
        <w:div w:id="1280911720">
          <w:marLeft w:val="0"/>
          <w:marRight w:val="0"/>
          <w:marTop w:val="0"/>
          <w:marBottom w:val="0"/>
          <w:divBdr>
            <w:top w:val="none" w:sz="0" w:space="0" w:color="auto"/>
            <w:left w:val="none" w:sz="0" w:space="0" w:color="auto"/>
            <w:bottom w:val="none" w:sz="0" w:space="0" w:color="auto"/>
            <w:right w:val="none" w:sz="0" w:space="0" w:color="auto"/>
          </w:divBdr>
        </w:div>
        <w:div w:id="135613639">
          <w:marLeft w:val="0"/>
          <w:marRight w:val="0"/>
          <w:marTop w:val="0"/>
          <w:marBottom w:val="0"/>
          <w:divBdr>
            <w:top w:val="none" w:sz="0" w:space="0" w:color="auto"/>
            <w:left w:val="none" w:sz="0" w:space="0" w:color="auto"/>
            <w:bottom w:val="none" w:sz="0" w:space="0" w:color="auto"/>
            <w:right w:val="none" w:sz="0" w:space="0" w:color="auto"/>
          </w:divBdr>
        </w:div>
      </w:divsChild>
    </w:div>
    <w:div w:id="234707798">
      <w:bodyDiv w:val="1"/>
      <w:marLeft w:val="0"/>
      <w:marRight w:val="0"/>
      <w:marTop w:val="0"/>
      <w:marBottom w:val="0"/>
      <w:divBdr>
        <w:top w:val="none" w:sz="0" w:space="0" w:color="auto"/>
        <w:left w:val="none" w:sz="0" w:space="0" w:color="auto"/>
        <w:bottom w:val="none" w:sz="0" w:space="0" w:color="auto"/>
        <w:right w:val="none" w:sz="0" w:space="0" w:color="auto"/>
      </w:divBdr>
    </w:div>
    <w:div w:id="243689205">
      <w:bodyDiv w:val="1"/>
      <w:marLeft w:val="0"/>
      <w:marRight w:val="0"/>
      <w:marTop w:val="0"/>
      <w:marBottom w:val="0"/>
      <w:divBdr>
        <w:top w:val="none" w:sz="0" w:space="0" w:color="auto"/>
        <w:left w:val="none" w:sz="0" w:space="0" w:color="auto"/>
        <w:bottom w:val="none" w:sz="0" w:space="0" w:color="auto"/>
        <w:right w:val="none" w:sz="0" w:space="0" w:color="auto"/>
      </w:divBdr>
    </w:div>
    <w:div w:id="303048641">
      <w:bodyDiv w:val="1"/>
      <w:marLeft w:val="0"/>
      <w:marRight w:val="0"/>
      <w:marTop w:val="0"/>
      <w:marBottom w:val="0"/>
      <w:divBdr>
        <w:top w:val="none" w:sz="0" w:space="0" w:color="auto"/>
        <w:left w:val="none" w:sz="0" w:space="0" w:color="auto"/>
        <w:bottom w:val="none" w:sz="0" w:space="0" w:color="auto"/>
        <w:right w:val="none" w:sz="0" w:space="0" w:color="auto"/>
      </w:divBdr>
      <w:divsChild>
        <w:div w:id="1283458867">
          <w:marLeft w:val="0"/>
          <w:marRight w:val="0"/>
          <w:marTop w:val="0"/>
          <w:marBottom w:val="0"/>
          <w:divBdr>
            <w:top w:val="none" w:sz="0" w:space="0" w:color="auto"/>
            <w:left w:val="none" w:sz="0" w:space="0" w:color="auto"/>
            <w:bottom w:val="none" w:sz="0" w:space="0" w:color="auto"/>
            <w:right w:val="none" w:sz="0" w:space="0" w:color="auto"/>
          </w:divBdr>
          <w:divsChild>
            <w:div w:id="582373143">
              <w:marLeft w:val="0"/>
              <w:marRight w:val="0"/>
              <w:marTop w:val="0"/>
              <w:marBottom w:val="0"/>
              <w:divBdr>
                <w:top w:val="none" w:sz="0" w:space="0" w:color="auto"/>
                <w:left w:val="none" w:sz="0" w:space="0" w:color="auto"/>
                <w:bottom w:val="none" w:sz="0" w:space="0" w:color="auto"/>
                <w:right w:val="none" w:sz="0" w:space="0" w:color="auto"/>
              </w:divBdr>
            </w:div>
            <w:div w:id="1069958261">
              <w:marLeft w:val="0"/>
              <w:marRight w:val="0"/>
              <w:marTop w:val="0"/>
              <w:marBottom w:val="0"/>
              <w:divBdr>
                <w:top w:val="none" w:sz="0" w:space="0" w:color="auto"/>
                <w:left w:val="none" w:sz="0" w:space="0" w:color="auto"/>
                <w:bottom w:val="none" w:sz="0" w:space="0" w:color="auto"/>
                <w:right w:val="none" w:sz="0" w:space="0" w:color="auto"/>
              </w:divBdr>
            </w:div>
            <w:div w:id="1329140952">
              <w:marLeft w:val="0"/>
              <w:marRight w:val="0"/>
              <w:marTop w:val="0"/>
              <w:marBottom w:val="0"/>
              <w:divBdr>
                <w:top w:val="none" w:sz="0" w:space="0" w:color="auto"/>
                <w:left w:val="none" w:sz="0" w:space="0" w:color="auto"/>
                <w:bottom w:val="none" w:sz="0" w:space="0" w:color="auto"/>
                <w:right w:val="none" w:sz="0" w:space="0" w:color="auto"/>
              </w:divBdr>
            </w:div>
            <w:div w:id="664816885">
              <w:marLeft w:val="0"/>
              <w:marRight w:val="0"/>
              <w:marTop w:val="0"/>
              <w:marBottom w:val="0"/>
              <w:divBdr>
                <w:top w:val="none" w:sz="0" w:space="0" w:color="auto"/>
                <w:left w:val="none" w:sz="0" w:space="0" w:color="auto"/>
                <w:bottom w:val="none" w:sz="0" w:space="0" w:color="auto"/>
                <w:right w:val="none" w:sz="0" w:space="0" w:color="auto"/>
              </w:divBdr>
            </w:div>
            <w:div w:id="295717044">
              <w:marLeft w:val="0"/>
              <w:marRight w:val="0"/>
              <w:marTop w:val="0"/>
              <w:marBottom w:val="0"/>
              <w:divBdr>
                <w:top w:val="none" w:sz="0" w:space="0" w:color="auto"/>
                <w:left w:val="none" w:sz="0" w:space="0" w:color="auto"/>
                <w:bottom w:val="none" w:sz="0" w:space="0" w:color="auto"/>
                <w:right w:val="none" w:sz="0" w:space="0" w:color="auto"/>
              </w:divBdr>
            </w:div>
          </w:divsChild>
        </w:div>
        <w:div w:id="1359357528">
          <w:marLeft w:val="0"/>
          <w:marRight w:val="0"/>
          <w:marTop w:val="0"/>
          <w:marBottom w:val="0"/>
          <w:divBdr>
            <w:top w:val="none" w:sz="0" w:space="0" w:color="auto"/>
            <w:left w:val="none" w:sz="0" w:space="0" w:color="auto"/>
            <w:bottom w:val="none" w:sz="0" w:space="0" w:color="auto"/>
            <w:right w:val="none" w:sz="0" w:space="0" w:color="auto"/>
          </w:divBdr>
          <w:divsChild>
            <w:div w:id="2102096858">
              <w:marLeft w:val="0"/>
              <w:marRight w:val="0"/>
              <w:marTop w:val="0"/>
              <w:marBottom w:val="0"/>
              <w:divBdr>
                <w:top w:val="none" w:sz="0" w:space="0" w:color="auto"/>
                <w:left w:val="none" w:sz="0" w:space="0" w:color="auto"/>
                <w:bottom w:val="none" w:sz="0" w:space="0" w:color="auto"/>
                <w:right w:val="none" w:sz="0" w:space="0" w:color="auto"/>
              </w:divBdr>
            </w:div>
            <w:div w:id="1373767787">
              <w:marLeft w:val="0"/>
              <w:marRight w:val="0"/>
              <w:marTop w:val="0"/>
              <w:marBottom w:val="0"/>
              <w:divBdr>
                <w:top w:val="none" w:sz="0" w:space="0" w:color="auto"/>
                <w:left w:val="none" w:sz="0" w:space="0" w:color="auto"/>
                <w:bottom w:val="none" w:sz="0" w:space="0" w:color="auto"/>
                <w:right w:val="none" w:sz="0" w:space="0" w:color="auto"/>
              </w:divBdr>
            </w:div>
            <w:div w:id="1577746105">
              <w:marLeft w:val="0"/>
              <w:marRight w:val="0"/>
              <w:marTop w:val="0"/>
              <w:marBottom w:val="0"/>
              <w:divBdr>
                <w:top w:val="none" w:sz="0" w:space="0" w:color="auto"/>
                <w:left w:val="none" w:sz="0" w:space="0" w:color="auto"/>
                <w:bottom w:val="none" w:sz="0" w:space="0" w:color="auto"/>
                <w:right w:val="none" w:sz="0" w:space="0" w:color="auto"/>
              </w:divBdr>
            </w:div>
            <w:div w:id="1044602770">
              <w:marLeft w:val="0"/>
              <w:marRight w:val="0"/>
              <w:marTop w:val="0"/>
              <w:marBottom w:val="0"/>
              <w:divBdr>
                <w:top w:val="none" w:sz="0" w:space="0" w:color="auto"/>
                <w:left w:val="none" w:sz="0" w:space="0" w:color="auto"/>
                <w:bottom w:val="none" w:sz="0" w:space="0" w:color="auto"/>
                <w:right w:val="none" w:sz="0" w:space="0" w:color="auto"/>
              </w:divBdr>
            </w:div>
            <w:div w:id="317199493">
              <w:marLeft w:val="0"/>
              <w:marRight w:val="0"/>
              <w:marTop w:val="0"/>
              <w:marBottom w:val="0"/>
              <w:divBdr>
                <w:top w:val="none" w:sz="0" w:space="0" w:color="auto"/>
                <w:left w:val="none" w:sz="0" w:space="0" w:color="auto"/>
                <w:bottom w:val="none" w:sz="0" w:space="0" w:color="auto"/>
                <w:right w:val="none" w:sz="0" w:space="0" w:color="auto"/>
              </w:divBdr>
            </w:div>
            <w:div w:id="2006544575">
              <w:marLeft w:val="0"/>
              <w:marRight w:val="0"/>
              <w:marTop w:val="0"/>
              <w:marBottom w:val="0"/>
              <w:divBdr>
                <w:top w:val="none" w:sz="0" w:space="0" w:color="auto"/>
                <w:left w:val="none" w:sz="0" w:space="0" w:color="auto"/>
                <w:bottom w:val="none" w:sz="0" w:space="0" w:color="auto"/>
                <w:right w:val="none" w:sz="0" w:space="0" w:color="auto"/>
              </w:divBdr>
            </w:div>
            <w:div w:id="1287010606">
              <w:marLeft w:val="0"/>
              <w:marRight w:val="0"/>
              <w:marTop w:val="0"/>
              <w:marBottom w:val="0"/>
              <w:divBdr>
                <w:top w:val="none" w:sz="0" w:space="0" w:color="auto"/>
                <w:left w:val="none" w:sz="0" w:space="0" w:color="auto"/>
                <w:bottom w:val="none" w:sz="0" w:space="0" w:color="auto"/>
                <w:right w:val="none" w:sz="0" w:space="0" w:color="auto"/>
              </w:divBdr>
            </w:div>
            <w:div w:id="549653654">
              <w:marLeft w:val="0"/>
              <w:marRight w:val="0"/>
              <w:marTop w:val="0"/>
              <w:marBottom w:val="0"/>
              <w:divBdr>
                <w:top w:val="none" w:sz="0" w:space="0" w:color="auto"/>
                <w:left w:val="none" w:sz="0" w:space="0" w:color="auto"/>
                <w:bottom w:val="none" w:sz="0" w:space="0" w:color="auto"/>
                <w:right w:val="none" w:sz="0" w:space="0" w:color="auto"/>
              </w:divBdr>
            </w:div>
            <w:div w:id="1225331660">
              <w:marLeft w:val="0"/>
              <w:marRight w:val="0"/>
              <w:marTop w:val="0"/>
              <w:marBottom w:val="0"/>
              <w:divBdr>
                <w:top w:val="none" w:sz="0" w:space="0" w:color="auto"/>
                <w:left w:val="none" w:sz="0" w:space="0" w:color="auto"/>
                <w:bottom w:val="none" w:sz="0" w:space="0" w:color="auto"/>
                <w:right w:val="none" w:sz="0" w:space="0" w:color="auto"/>
              </w:divBdr>
            </w:div>
            <w:div w:id="1990358775">
              <w:marLeft w:val="0"/>
              <w:marRight w:val="0"/>
              <w:marTop w:val="0"/>
              <w:marBottom w:val="0"/>
              <w:divBdr>
                <w:top w:val="none" w:sz="0" w:space="0" w:color="auto"/>
                <w:left w:val="none" w:sz="0" w:space="0" w:color="auto"/>
                <w:bottom w:val="none" w:sz="0" w:space="0" w:color="auto"/>
                <w:right w:val="none" w:sz="0" w:space="0" w:color="auto"/>
              </w:divBdr>
            </w:div>
            <w:div w:id="1042905024">
              <w:marLeft w:val="0"/>
              <w:marRight w:val="0"/>
              <w:marTop w:val="0"/>
              <w:marBottom w:val="0"/>
              <w:divBdr>
                <w:top w:val="none" w:sz="0" w:space="0" w:color="auto"/>
                <w:left w:val="none" w:sz="0" w:space="0" w:color="auto"/>
                <w:bottom w:val="none" w:sz="0" w:space="0" w:color="auto"/>
                <w:right w:val="none" w:sz="0" w:space="0" w:color="auto"/>
              </w:divBdr>
            </w:div>
            <w:div w:id="1029523573">
              <w:marLeft w:val="0"/>
              <w:marRight w:val="0"/>
              <w:marTop w:val="0"/>
              <w:marBottom w:val="0"/>
              <w:divBdr>
                <w:top w:val="none" w:sz="0" w:space="0" w:color="auto"/>
                <w:left w:val="none" w:sz="0" w:space="0" w:color="auto"/>
                <w:bottom w:val="none" w:sz="0" w:space="0" w:color="auto"/>
                <w:right w:val="none" w:sz="0" w:space="0" w:color="auto"/>
              </w:divBdr>
            </w:div>
            <w:div w:id="1224869775">
              <w:marLeft w:val="0"/>
              <w:marRight w:val="0"/>
              <w:marTop w:val="0"/>
              <w:marBottom w:val="0"/>
              <w:divBdr>
                <w:top w:val="none" w:sz="0" w:space="0" w:color="auto"/>
                <w:left w:val="none" w:sz="0" w:space="0" w:color="auto"/>
                <w:bottom w:val="none" w:sz="0" w:space="0" w:color="auto"/>
                <w:right w:val="none" w:sz="0" w:space="0" w:color="auto"/>
              </w:divBdr>
            </w:div>
            <w:div w:id="2112966097">
              <w:marLeft w:val="0"/>
              <w:marRight w:val="0"/>
              <w:marTop w:val="0"/>
              <w:marBottom w:val="0"/>
              <w:divBdr>
                <w:top w:val="none" w:sz="0" w:space="0" w:color="auto"/>
                <w:left w:val="none" w:sz="0" w:space="0" w:color="auto"/>
                <w:bottom w:val="none" w:sz="0" w:space="0" w:color="auto"/>
                <w:right w:val="none" w:sz="0" w:space="0" w:color="auto"/>
              </w:divBdr>
            </w:div>
            <w:div w:id="538978086">
              <w:marLeft w:val="0"/>
              <w:marRight w:val="0"/>
              <w:marTop w:val="0"/>
              <w:marBottom w:val="0"/>
              <w:divBdr>
                <w:top w:val="none" w:sz="0" w:space="0" w:color="auto"/>
                <w:left w:val="none" w:sz="0" w:space="0" w:color="auto"/>
                <w:bottom w:val="none" w:sz="0" w:space="0" w:color="auto"/>
                <w:right w:val="none" w:sz="0" w:space="0" w:color="auto"/>
              </w:divBdr>
            </w:div>
            <w:div w:id="119350610">
              <w:marLeft w:val="0"/>
              <w:marRight w:val="0"/>
              <w:marTop w:val="0"/>
              <w:marBottom w:val="0"/>
              <w:divBdr>
                <w:top w:val="none" w:sz="0" w:space="0" w:color="auto"/>
                <w:left w:val="none" w:sz="0" w:space="0" w:color="auto"/>
                <w:bottom w:val="none" w:sz="0" w:space="0" w:color="auto"/>
                <w:right w:val="none" w:sz="0" w:space="0" w:color="auto"/>
              </w:divBdr>
            </w:div>
            <w:div w:id="907348347">
              <w:marLeft w:val="0"/>
              <w:marRight w:val="0"/>
              <w:marTop w:val="0"/>
              <w:marBottom w:val="0"/>
              <w:divBdr>
                <w:top w:val="none" w:sz="0" w:space="0" w:color="auto"/>
                <w:left w:val="none" w:sz="0" w:space="0" w:color="auto"/>
                <w:bottom w:val="none" w:sz="0" w:space="0" w:color="auto"/>
                <w:right w:val="none" w:sz="0" w:space="0" w:color="auto"/>
              </w:divBdr>
            </w:div>
            <w:div w:id="7389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97936">
      <w:bodyDiv w:val="1"/>
      <w:marLeft w:val="0"/>
      <w:marRight w:val="0"/>
      <w:marTop w:val="0"/>
      <w:marBottom w:val="0"/>
      <w:divBdr>
        <w:top w:val="none" w:sz="0" w:space="0" w:color="auto"/>
        <w:left w:val="none" w:sz="0" w:space="0" w:color="auto"/>
        <w:bottom w:val="none" w:sz="0" w:space="0" w:color="auto"/>
        <w:right w:val="none" w:sz="0" w:space="0" w:color="auto"/>
      </w:divBdr>
      <w:divsChild>
        <w:div w:id="1635941591">
          <w:marLeft w:val="0"/>
          <w:marRight w:val="0"/>
          <w:marTop w:val="0"/>
          <w:marBottom w:val="0"/>
          <w:divBdr>
            <w:top w:val="none" w:sz="0" w:space="0" w:color="auto"/>
            <w:left w:val="none" w:sz="0" w:space="0" w:color="auto"/>
            <w:bottom w:val="none" w:sz="0" w:space="0" w:color="auto"/>
            <w:right w:val="none" w:sz="0" w:space="0" w:color="auto"/>
          </w:divBdr>
        </w:div>
        <w:div w:id="1148474768">
          <w:marLeft w:val="0"/>
          <w:marRight w:val="0"/>
          <w:marTop w:val="0"/>
          <w:marBottom w:val="0"/>
          <w:divBdr>
            <w:top w:val="none" w:sz="0" w:space="0" w:color="auto"/>
            <w:left w:val="none" w:sz="0" w:space="0" w:color="auto"/>
            <w:bottom w:val="none" w:sz="0" w:space="0" w:color="auto"/>
            <w:right w:val="none" w:sz="0" w:space="0" w:color="auto"/>
          </w:divBdr>
        </w:div>
        <w:div w:id="304547382">
          <w:marLeft w:val="0"/>
          <w:marRight w:val="0"/>
          <w:marTop w:val="0"/>
          <w:marBottom w:val="0"/>
          <w:divBdr>
            <w:top w:val="none" w:sz="0" w:space="0" w:color="auto"/>
            <w:left w:val="none" w:sz="0" w:space="0" w:color="auto"/>
            <w:bottom w:val="none" w:sz="0" w:space="0" w:color="auto"/>
            <w:right w:val="none" w:sz="0" w:space="0" w:color="auto"/>
          </w:divBdr>
        </w:div>
        <w:div w:id="38750194">
          <w:marLeft w:val="0"/>
          <w:marRight w:val="0"/>
          <w:marTop w:val="0"/>
          <w:marBottom w:val="0"/>
          <w:divBdr>
            <w:top w:val="none" w:sz="0" w:space="0" w:color="auto"/>
            <w:left w:val="none" w:sz="0" w:space="0" w:color="auto"/>
            <w:bottom w:val="none" w:sz="0" w:space="0" w:color="auto"/>
            <w:right w:val="none" w:sz="0" w:space="0" w:color="auto"/>
          </w:divBdr>
        </w:div>
        <w:div w:id="1288121281">
          <w:marLeft w:val="0"/>
          <w:marRight w:val="0"/>
          <w:marTop w:val="0"/>
          <w:marBottom w:val="0"/>
          <w:divBdr>
            <w:top w:val="none" w:sz="0" w:space="0" w:color="auto"/>
            <w:left w:val="none" w:sz="0" w:space="0" w:color="auto"/>
            <w:bottom w:val="none" w:sz="0" w:space="0" w:color="auto"/>
            <w:right w:val="none" w:sz="0" w:space="0" w:color="auto"/>
          </w:divBdr>
        </w:div>
        <w:div w:id="1149833353">
          <w:marLeft w:val="0"/>
          <w:marRight w:val="0"/>
          <w:marTop w:val="0"/>
          <w:marBottom w:val="0"/>
          <w:divBdr>
            <w:top w:val="none" w:sz="0" w:space="0" w:color="auto"/>
            <w:left w:val="none" w:sz="0" w:space="0" w:color="auto"/>
            <w:bottom w:val="none" w:sz="0" w:space="0" w:color="auto"/>
            <w:right w:val="none" w:sz="0" w:space="0" w:color="auto"/>
          </w:divBdr>
        </w:div>
        <w:div w:id="1655523270">
          <w:marLeft w:val="0"/>
          <w:marRight w:val="0"/>
          <w:marTop w:val="0"/>
          <w:marBottom w:val="0"/>
          <w:divBdr>
            <w:top w:val="none" w:sz="0" w:space="0" w:color="auto"/>
            <w:left w:val="none" w:sz="0" w:space="0" w:color="auto"/>
            <w:bottom w:val="none" w:sz="0" w:space="0" w:color="auto"/>
            <w:right w:val="none" w:sz="0" w:space="0" w:color="auto"/>
          </w:divBdr>
        </w:div>
        <w:div w:id="1721662262">
          <w:marLeft w:val="0"/>
          <w:marRight w:val="0"/>
          <w:marTop w:val="0"/>
          <w:marBottom w:val="0"/>
          <w:divBdr>
            <w:top w:val="none" w:sz="0" w:space="0" w:color="auto"/>
            <w:left w:val="none" w:sz="0" w:space="0" w:color="auto"/>
            <w:bottom w:val="none" w:sz="0" w:space="0" w:color="auto"/>
            <w:right w:val="none" w:sz="0" w:space="0" w:color="auto"/>
          </w:divBdr>
        </w:div>
        <w:div w:id="1555241733">
          <w:marLeft w:val="0"/>
          <w:marRight w:val="0"/>
          <w:marTop w:val="0"/>
          <w:marBottom w:val="0"/>
          <w:divBdr>
            <w:top w:val="none" w:sz="0" w:space="0" w:color="auto"/>
            <w:left w:val="none" w:sz="0" w:space="0" w:color="auto"/>
            <w:bottom w:val="none" w:sz="0" w:space="0" w:color="auto"/>
            <w:right w:val="none" w:sz="0" w:space="0" w:color="auto"/>
          </w:divBdr>
        </w:div>
      </w:divsChild>
    </w:div>
    <w:div w:id="347366865">
      <w:bodyDiv w:val="1"/>
      <w:marLeft w:val="0"/>
      <w:marRight w:val="0"/>
      <w:marTop w:val="0"/>
      <w:marBottom w:val="0"/>
      <w:divBdr>
        <w:top w:val="none" w:sz="0" w:space="0" w:color="auto"/>
        <w:left w:val="none" w:sz="0" w:space="0" w:color="auto"/>
        <w:bottom w:val="none" w:sz="0" w:space="0" w:color="auto"/>
        <w:right w:val="none" w:sz="0" w:space="0" w:color="auto"/>
      </w:divBdr>
    </w:div>
    <w:div w:id="367530903">
      <w:bodyDiv w:val="1"/>
      <w:marLeft w:val="0"/>
      <w:marRight w:val="0"/>
      <w:marTop w:val="0"/>
      <w:marBottom w:val="0"/>
      <w:divBdr>
        <w:top w:val="none" w:sz="0" w:space="0" w:color="auto"/>
        <w:left w:val="none" w:sz="0" w:space="0" w:color="auto"/>
        <w:bottom w:val="none" w:sz="0" w:space="0" w:color="auto"/>
        <w:right w:val="none" w:sz="0" w:space="0" w:color="auto"/>
      </w:divBdr>
    </w:div>
    <w:div w:id="419448766">
      <w:bodyDiv w:val="1"/>
      <w:marLeft w:val="0"/>
      <w:marRight w:val="0"/>
      <w:marTop w:val="0"/>
      <w:marBottom w:val="0"/>
      <w:divBdr>
        <w:top w:val="none" w:sz="0" w:space="0" w:color="auto"/>
        <w:left w:val="none" w:sz="0" w:space="0" w:color="auto"/>
        <w:bottom w:val="none" w:sz="0" w:space="0" w:color="auto"/>
        <w:right w:val="none" w:sz="0" w:space="0" w:color="auto"/>
      </w:divBdr>
    </w:div>
    <w:div w:id="421949155">
      <w:bodyDiv w:val="1"/>
      <w:marLeft w:val="0"/>
      <w:marRight w:val="0"/>
      <w:marTop w:val="0"/>
      <w:marBottom w:val="0"/>
      <w:divBdr>
        <w:top w:val="none" w:sz="0" w:space="0" w:color="auto"/>
        <w:left w:val="none" w:sz="0" w:space="0" w:color="auto"/>
        <w:bottom w:val="none" w:sz="0" w:space="0" w:color="auto"/>
        <w:right w:val="none" w:sz="0" w:space="0" w:color="auto"/>
      </w:divBdr>
      <w:divsChild>
        <w:div w:id="2030595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5198215">
      <w:bodyDiv w:val="1"/>
      <w:marLeft w:val="0"/>
      <w:marRight w:val="0"/>
      <w:marTop w:val="0"/>
      <w:marBottom w:val="0"/>
      <w:divBdr>
        <w:top w:val="none" w:sz="0" w:space="0" w:color="auto"/>
        <w:left w:val="none" w:sz="0" w:space="0" w:color="auto"/>
        <w:bottom w:val="none" w:sz="0" w:space="0" w:color="auto"/>
        <w:right w:val="none" w:sz="0" w:space="0" w:color="auto"/>
      </w:divBdr>
    </w:div>
    <w:div w:id="442188015">
      <w:bodyDiv w:val="1"/>
      <w:marLeft w:val="0"/>
      <w:marRight w:val="0"/>
      <w:marTop w:val="0"/>
      <w:marBottom w:val="0"/>
      <w:divBdr>
        <w:top w:val="none" w:sz="0" w:space="0" w:color="auto"/>
        <w:left w:val="none" w:sz="0" w:space="0" w:color="auto"/>
        <w:bottom w:val="none" w:sz="0" w:space="0" w:color="auto"/>
        <w:right w:val="none" w:sz="0" w:space="0" w:color="auto"/>
      </w:divBdr>
      <w:divsChild>
        <w:div w:id="2041515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4252626">
      <w:bodyDiv w:val="1"/>
      <w:marLeft w:val="0"/>
      <w:marRight w:val="0"/>
      <w:marTop w:val="0"/>
      <w:marBottom w:val="0"/>
      <w:divBdr>
        <w:top w:val="none" w:sz="0" w:space="0" w:color="auto"/>
        <w:left w:val="none" w:sz="0" w:space="0" w:color="auto"/>
        <w:bottom w:val="none" w:sz="0" w:space="0" w:color="auto"/>
        <w:right w:val="none" w:sz="0" w:space="0" w:color="auto"/>
      </w:divBdr>
    </w:div>
    <w:div w:id="469055453">
      <w:bodyDiv w:val="1"/>
      <w:marLeft w:val="0"/>
      <w:marRight w:val="0"/>
      <w:marTop w:val="0"/>
      <w:marBottom w:val="0"/>
      <w:divBdr>
        <w:top w:val="none" w:sz="0" w:space="0" w:color="auto"/>
        <w:left w:val="none" w:sz="0" w:space="0" w:color="auto"/>
        <w:bottom w:val="none" w:sz="0" w:space="0" w:color="auto"/>
        <w:right w:val="none" w:sz="0" w:space="0" w:color="auto"/>
      </w:divBdr>
      <w:divsChild>
        <w:div w:id="793867730">
          <w:marLeft w:val="0"/>
          <w:marRight w:val="0"/>
          <w:marTop w:val="0"/>
          <w:marBottom w:val="0"/>
          <w:divBdr>
            <w:top w:val="none" w:sz="0" w:space="0" w:color="auto"/>
            <w:left w:val="none" w:sz="0" w:space="0" w:color="auto"/>
            <w:bottom w:val="none" w:sz="0" w:space="0" w:color="auto"/>
            <w:right w:val="none" w:sz="0" w:space="0" w:color="auto"/>
          </w:divBdr>
          <w:divsChild>
            <w:div w:id="266811634">
              <w:marLeft w:val="0"/>
              <w:marRight w:val="0"/>
              <w:marTop w:val="0"/>
              <w:marBottom w:val="0"/>
              <w:divBdr>
                <w:top w:val="none" w:sz="0" w:space="0" w:color="auto"/>
                <w:left w:val="none" w:sz="0" w:space="0" w:color="auto"/>
                <w:bottom w:val="none" w:sz="0" w:space="0" w:color="auto"/>
                <w:right w:val="none" w:sz="0" w:space="0" w:color="auto"/>
              </w:divBdr>
            </w:div>
            <w:div w:id="1027291933">
              <w:marLeft w:val="0"/>
              <w:marRight w:val="0"/>
              <w:marTop w:val="0"/>
              <w:marBottom w:val="0"/>
              <w:divBdr>
                <w:top w:val="none" w:sz="0" w:space="0" w:color="auto"/>
                <w:left w:val="none" w:sz="0" w:space="0" w:color="auto"/>
                <w:bottom w:val="none" w:sz="0" w:space="0" w:color="auto"/>
                <w:right w:val="none" w:sz="0" w:space="0" w:color="auto"/>
              </w:divBdr>
            </w:div>
            <w:div w:id="1376196338">
              <w:marLeft w:val="0"/>
              <w:marRight w:val="0"/>
              <w:marTop w:val="0"/>
              <w:marBottom w:val="0"/>
              <w:divBdr>
                <w:top w:val="none" w:sz="0" w:space="0" w:color="auto"/>
                <w:left w:val="none" w:sz="0" w:space="0" w:color="auto"/>
                <w:bottom w:val="none" w:sz="0" w:space="0" w:color="auto"/>
                <w:right w:val="none" w:sz="0" w:space="0" w:color="auto"/>
              </w:divBdr>
            </w:div>
            <w:div w:id="1592814174">
              <w:marLeft w:val="0"/>
              <w:marRight w:val="0"/>
              <w:marTop w:val="0"/>
              <w:marBottom w:val="0"/>
              <w:divBdr>
                <w:top w:val="none" w:sz="0" w:space="0" w:color="auto"/>
                <w:left w:val="none" w:sz="0" w:space="0" w:color="auto"/>
                <w:bottom w:val="none" w:sz="0" w:space="0" w:color="auto"/>
                <w:right w:val="none" w:sz="0" w:space="0" w:color="auto"/>
              </w:divBdr>
            </w:div>
            <w:div w:id="926427580">
              <w:marLeft w:val="0"/>
              <w:marRight w:val="0"/>
              <w:marTop w:val="0"/>
              <w:marBottom w:val="0"/>
              <w:divBdr>
                <w:top w:val="none" w:sz="0" w:space="0" w:color="auto"/>
                <w:left w:val="none" w:sz="0" w:space="0" w:color="auto"/>
                <w:bottom w:val="none" w:sz="0" w:space="0" w:color="auto"/>
                <w:right w:val="none" w:sz="0" w:space="0" w:color="auto"/>
              </w:divBdr>
            </w:div>
            <w:div w:id="460147368">
              <w:marLeft w:val="0"/>
              <w:marRight w:val="0"/>
              <w:marTop w:val="0"/>
              <w:marBottom w:val="0"/>
              <w:divBdr>
                <w:top w:val="none" w:sz="0" w:space="0" w:color="auto"/>
                <w:left w:val="none" w:sz="0" w:space="0" w:color="auto"/>
                <w:bottom w:val="none" w:sz="0" w:space="0" w:color="auto"/>
                <w:right w:val="none" w:sz="0" w:space="0" w:color="auto"/>
              </w:divBdr>
            </w:div>
            <w:div w:id="708799163">
              <w:marLeft w:val="0"/>
              <w:marRight w:val="0"/>
              <w:marTop w:val="0"/>
              <w:marBottom w:val="0"/>
              <w:divBdr>
                <w:top w:val="none" w:sz="0" w:space="0" w:color="auto"/>
                <w:left w:val="none" w:sz="0" w:space="0" w:color="auto"/>
                <w:bottom w:val="none" w:sz="0" w:space="0" w:color="auto"/>
                <w:right w:val="none" w:sz="0" w:space="0" w:color="auto"/>
              </w:divBdr>
            </w:div>
            <w:div w:id="876896414">
              <w:marLeft w:val="0"/>
              <w:marRight w:val="0"/>
              <w:marTop w:val="0"/>
              <w:marBottom w:val="0"/>
              <w:divBdr>
                <w:top w:val="none" w:sz="0" w:space="0" w:color="auto"/>
                <w:left w:val="none" w:sz="0" w:space="0" w:color="auto"/>
                <w:bottom w:val="none" w:sz="0" w:space="0" w:color="auto"/>
                <w:right w:val="none" w:sz="0" w:space="0" w:color="auto"/>
              </w:divBdr>
            </w:div>
            <w:div w:id="669718219">
              <w:marLeft w:val="0"/>
              <w:marRight w:val="0"/>
              <w:marTop w:val="0"/>
              <w:marBottom w:val="0"/>
              <w:divBdr>
                <w:top w:val="none" w:sz="0" w:space="0" w:color="auto"/>
                <w:left w:val="none" w:sz="0" w:space="0" w:color="auto"/>
                <w:bottom w:val="none" w:sz="0" w:space="0" w:color="auto"/>
                <w:right w:val="none" w:sz="0" w:space="0" w:color="auto"/>
              </w:divBdr>
            </w:div>
            <w:div w:id="1797873474">
              <w:marLeft w:val="0"/>
              <w:marRight w:val="0"/>
              <w:marTop w:val="0"/>
              <w:marBottom w:val="0"/>
              <w:divBdr>
                <w:top w:val="none" w:sz="0" w:space="0" w:color="auto"/>
                <w:left w:val="none" w:sz="0" w:space="0" w:color="auto"/>
                <w:bottom w:val="none" w:sz="0" w:space="0" w:color="auto"/>
                <w:right w:val="none" w:sz="0" w:space="0" w:color="auto"/>
              </w:divBdr>
            </w:div>
            <w:div w:id="228150620">
              <w:marLeft w:val="0"/>
              <w:marRight w:val="0"/>
              <w:marTop w:val="0"/>
              <w:marBottom w:val="0"/>
              <w:divBdr>
                <w:top w:val="none" w:sz="0" w:space="0" w:color="auto"/>
                <w:left w:val="none" w:sz="0" w:space="0" w:color="auto"/>
                <w:bottom w:val="none" w:sz="0" w:space="0" w:color="auto"/>
                <w:right w:val="none" w:sz="0" w:space="0" w:color="auto"/>
              </w:divBdr>
            </w:div>
            <w:div w:id="1688630485">
              <w:marLeft w:val="0"/>
              <w:marRight w:val="0"/>
              <w:marTop w:val="0"/>
              <w:marBottom w:val="0"/>
              <w:divBdr>
                <w:top w:val="none" w:sz="0" w:space="0" w:color="auto"/>
                <w:left w:val="none" w:sz="0" w:space="0" w:color="auto"/>
                <w:bottom w:val="none" w:sz="0" w:space="0" w:color="auto"/>
                <w:right w:val="none" w:sz="0" w:space="0" w:color="auto"/>
              </w:divBdr>
            </w:div>
            <w:div w:id="1048577206">
              <w:marLeft w:val="0"/>
              <w:marRight w:val="0"/>
              <w:marTop w:val="0"/>
              <w:marBottom w:val="0"/>
              <w:divBdr>
                <w:top w:val="none" w:sz="0" w:space="0" w:color="auto"/>
                <w:left w:val="none" w:sz="0" w:space="0" w:color="auto"/>
                <w:bottom w:val="none" w:sz="0" w:space="0" w:color="auto"/>
                <w:right w:val="none" w:sz="0" w:space="0" w:color="auto"/>
              </w:divBdr>
            </w:div>
            <w:div w:id="822352684">
              <w:marLeft w:val="0"/>
              <w:marRight w:val="0"/>
              <w:marTop w:val="0"/>
              <w:marBottom w:val="0"/>
              <w:divBdr>
                <w:top w:val="none" w:sz="0" w:space="0" w:color="auto"/>
                <w:left w:val="none" w:sz="0" w:space="0" w:color="auto"/>
                <w:bottom w:val="none" w:sz="0" w:space="0" w:color="auto"/>
                <w:right w:val="none" w:sz="0" w:space="0" w:color="auto"/>
              </w:divBdr>
            </w:div>
            <w:div w:id="1637417779">
              <w:marLeft w:val="0"/>
              <w:marRight w:val="0"/>
              <w:marTop w:val="0"/>
              <w:marBottom w:val="0"/>
              <w:divBdr>
                <w:top w:val="none" w:sz="0" w:space="0" w:color="auto"/>
                <w:left w:val="none" w:sz="0" w:space="0" w:color="auto"/>
                <w:bottom w:val="none" w:sz="0" w:space="0" w:color="auto"/>
                <w:right w:val="none" w:sz="0" w:space="0" w:color="auto"/>
              </w:divBdr>
            </w:div>
            <w:div w:id="288904473">
              <w:marLeft w:val="0"/>
              <w:marRight w:val="0"/>
              <w:marTop w:val="0"/>
              <w:marBottom w:val="0"/>
              <w:divBdr>
                <w:top w:val="none" w:sz="0" w:space="0" w:color="auto"/>
                <w:left w:val="none" w:sz="0" w:space="0" w:color="auto"/>
                <w:bottom w:val="none" w:sz="0" w:space="0" w:color="auto"/>
                <w:right w:val="none" w:sz="0" w:space="0" w:color="auto"/>
              </w:divBdr>
            </w:div>
            <w:div w:id="113329918">
              <w:marLeft w:val="0"/>
              <w:marRight w:val="0"/>
              <w:marTop w:val="0"/>
              <w:marBottom w:val="0"/>
              <w:divBdr>
                <w:top w:val="none" w:sz="0" w:space="0" w:color="auto"/>
                <w:left w:val="none" w:sz="0" w:space="0" w:color="auto"/>
                <w:bottom w:val="none" w:sz="0" w:space="0" w:color="auto"/>
                <w:right w:val="none" w:sz="0" w:space="0" w:color="auto"/>
              </w:divBdr>
            </w:div>
            <w:div w:id="503740628">
              <w:marLeft w:val="0"/>
              <w:marRight w:val="0"/>
              <w:marTop w:val="0"/>
              <w:marBottom w:val="0"/>
              <w:divBdr>
                <w:top w:val="none" w:sz="0" w:space="0" w:color="auto"/>
                <w:left w:val="none" w:sz="0" w:space="0" w:color="auto"/>
                <w:bottom w:val="none" w:sz="0" w:space="0" w:color="auto"/>
                <w:right w:val="none" w:sz="0" w:space="0" w:color="auto"/>
              </w:divBdr>
            </w:div>
            <w:div w:id="236131347">
              <w:marLeft w:val="0"/>
              <w:marRight w:val="0"/>
              <w:marTop w:val="0"/>
              <w:marBottom w:val="0"/>
              <w:divBdr>
                <w:top w:val="none" w:sz="0" w:space="0" w:color="auto"/>
                <w:left w:val="none" w:sz="0" w:space="0" w:color="auto"/>
                <w:bottom w:val="none" w:sz="0" w:space="0" w:color="auto"/>
                <w:right w:val="none" w:sz="0" w:space="0" w:color="auto"/>
              </w:divBdr>
            </w:div>
          </w:divsChild>
        </w:div>
        <w:div w:id="802968643">
          <w:marLeft w:val="0"/>
          <w:marRight w:val="0"/>
          <w:marTop w:val="0"/>
          <w:marBottom w:val="0"/>
          <w:divBdr>
            <w:top w:val="none" w:sz="0" w:space="0" w:color="auto"/>
            <w:left w:val="none" w:sz="0" w:space="0" w:color="auto"/>
            <w:bottom w:val="none" w:sz="0" w:space="0" w:color="auto"/>
            <w:right w:val="none" w:sz="0" w:space="0" w:color="auto"/>
          </w:divBdr>
          <w:divsChild>
            <w:div w:id="842092798">
              <w:marLeft w:val="0"/>
              <w:marRight w:val="0"/>
              <w:marTop w:val="0"/>
              <w:marBottom w:val="0"/>
              <w:divBdr>
                <w:top w:val="none" w:sz="0" w:space="0" w:color="auto"/>
                <w:left w:val="none" w:sz="0" w:space="0" w:color="auto"/>
                <w:bottom w:val="none" w:sz="0" w:space="0" w:color="auto"/>
                <w:right w:val="none" w:sz="0" w:space="0" w:color="auto"/>
              </w:divBdr>
            </w:div>
            <w:div w:id="1372194716">
              <w:marLeft w:val="0"/>
              <w:marRight w:val="0"/>
              <w:marTop w:val="0"/>
              <w:marBottom w:val="0"/>
              <w:divBdr>
                <w:top w:val="none" w:sz="0" w:space="0" w:color="auto"/>
                <w:left w:val="none" w:sz="0" w:space="0" w:color="auto"/>
                <w:bottom w:val="none" w:sz="0" w:space="0" w:color="auto"/>
                <w:right w:val="none" w:sz="0" w:space="0" w:color="auto"/>
              </w:divBdr>
            </w:div>
            <w:div w:id="62221973">
              <w:marLeft w:val="0"/>
              <w:marRight w:val="0"/>
              <w:marTop w:val="0"/>
              <w:marBottom w:val="0"/>
              <w:divBdr>
                <w:top w:val="none" w:sz="0" w:space="0" w:color="auto"/>
                <w:left w:val="none" w:sz="0" w:space="0" w:color="auto"/>
                <w:bottom w:val="none" w:sz="0" w:space="0" w:color="auto"/>
                <w:right w:val="none" w:sz="0" w:space="0" w:color="auto"/>
              </w:divBdr>
            </w:div>
            <w:div w:id="2123180821">
              <w:marLeft w:val="0"/>
              <w:marRight w:val="0"/>
              <w:marTop w:val="0"/>
              <w:marBottom w:val="0"/>
              <w:divBdr>
                <w:top w:val="none" w:sz="0" w:space="0" w:color="auto"/>
                <w:left w:val="none" w:sz="0" w:space="0" w:color="auto"/>
                <w:bottom w:val="none" w:sz="0" w:space="0" w:color="auto"/>
                <w:right w:val="none" w:sz="0" w:space="0" w:color="auto"/>
              </w:divBdr>
            </w:div>
            <w:div w:id="1645624269">
              <w:marLeft w:val="0"/>
              <w:marRight w:val="0"/>
              <w:marTop w:val="0"/>
              <w:marBottom w:val="0"/>
              <w:divBdr>
                <w:top w:val="none" w:sz="0" w:space="0" w:color="auto"/>
                <w:left w:val="none" w:sz="0" w:space="0" w:color="auto"/>
                <w:bottom w:val="none" w:sz="0" w:space="0" w:color="auto"/>
                <w:right w:val="none" w:sz="0" w:space="0" w:color="auto"/>
              </w:divBdr>
            </w:div>
            <w:div w:id="959148321">
              <w:marLeft w:val="0"/>
              <w:marRight w:val="0"/>
              <w:marTop w:val="0"/>
              <w:marBottom w:val="0"/>
              <w:divBdr>
                <w:top w:val="none" w:sz="0" w:space="0" w:color="auto"/>
                <w:left w:val="none" w:sz="0" w:space="0" w:color="auto"/>
                <w:bottom w:val="none" w:sz="0" w:space="0" w:color="auto"/>
                <w:right w:val="none" w:sz="0" w:space="0" w:color="auto"/>
              </w:divBdr>
            </w:div>
            <w:div w:id="428163242">
              <w:marLeft w:val="0"/>
              <w:marRight w:val="0"/>
              <w:marTop w:val="0"/>
              <w:marBottom w:val="0"/>
              <w:divBdr>
                <w:top w:val="none" w:sz="0" w:space="0" w:color="auto"/>
                <w:left w:val="none" w:sz="0" w:space="0" w:color="auto"/>
                <w:bottom w:val="none" w:sz="0" w:space="0" w:color="auto"/>
                <w:right w:val="none" w:sz="0" w:space="0" w:color="auto"/>
              </w:divBdr>
            </w:div>
            <w:div w:id="1504856316">
              <w:marLeft w:val="0"/>
              <w:marRight w:val="0"/>
              <w:marTop w:val="0"/>
              <w:marBottom w:val="0"/>
              <w:divBdr>
                <w:top w:val="none" w:sz="0" w:space="0" w:color="auto"/>
                <w:left w:val="none" w:sz="0" w:space="0" w:color="auto"/>
                <w:bottom w:val="none" w:sz="0" w:space="0" w:color="auto"/>
                <w:right w:val="none" w:sz="0" w:space="0" w:color="auto"/>
              </w:divBdr>
            </w:div>
            <w:div w:id="127403210">
              <w:marLeft w:val="0"/>
              <w:marRight w:val="0"/>
              <w:marTop w:val="0"/>
              <w:marBottom w:val="0"/>
              <w:divBdr>
                <w:top w:val="none" w:sz="0" w:space="0" w:color="auto"/>
                <w:left w:val="none" w:sz="0" w:space="0" w:color="auto"/>
                <w:bottom w:val="none" w:sz="0" w:space="0" w:color="auto"/>
                <w:right w:val="none" w:sz="0" w:space="0" w:color="auto"/>
              </w:divBdr>
            </w:div>
            <w:div w:id="1288393297">
              <w:marLeft w:val="0"/>
              <w:marRight w:val="0"/>
              <w:marTop w:val="0"/>
              <w:marBottom w:val="0"/>
              <w:divBdr>
                <w:top w:val="none" w:sz="0" w:space="0" w:color="auto"/>
                <w:left w:val="none" w:sz="0" w:space="0" w:color="auto"/>
                <w:bottom w:val="none" w:sz="0" w:space="0" w:color="auto"/>
                <w:right w:val="none" w:sz="0" w:space="0" w:color="auto"/>
              </w:divBdr>
            </w:div>
            <w:div w:id="2062290308">
              <w:marLeft w:val="0"/>
              <w:marRight w:val="0"/>
              <w:marTop w:val="0"/>
              <w:marBottom w:val="0"/>
              <w:divBdr>
                <w:top w:val="none" w:sz="0" w:space="0" w:color="auto"/>
                <w:left w:val="none" w:sz="0" w:space="0" w:color="auto"/>
                <w:bottom w:val="none" w:sz="0" w:space="0" w:color="auto"/>
                <w:right w:val="none" w:sz="0" w:space="0" w:color="auto"/>
              </w:divBdr>
            </w:div>
            <w:div w:id="269900877">
              <w:marLeft w:val="0"/>
              <w:marRight w:val="0"/>
              <w:marTop w:val="0"/>
              <w:marBottom w:val="0"/>
              <w:divBdr>
                <w:top w:val="none" w:sz="0" w:space="0" w:color="auto"/>
                <w:left w:val="none" w:sz="0" w:space="0" w:color="auto"/>
                <w:bottom w:val="none" w:sz="0" w:space="0" w:color="auto"/>
                <w:right w:val="none" w:sz="0" w:space="0" w:color="auto"/>
              </w:divBdr>
            </w:div>
            <w:div w:id="189075150">
              <w:marLeft w:val="0"/>
              <w:marRight w:val="0"/>
              <w:marTop w:val="0"/>
              <w:marBottom w:val="0"/>
              <w:divBdr>
                <w:top w:val="none" w:sz="0" w:space="0" w:color="auto"/>
                <w:left w:val="none" w:sz="0" w:space="0" w:color="auto"/>
                <w:bottom w:val="none" w:sz="0" w:space="0" w:color="auto"/>
                <w:right w:val="none" w:sz="0" w:space="0" w:color="auto"/>
              </w:divBdr>
            </w:div>
            <w:div w:id="1727144137">
              <w:marLeft w:val="0"/>
              <w:marRight w:val="0"/>
              <w:marTop w:val="0"/>
              <w:marBottom w:val="0"/>
              <w:divBdr>
                <w:top w:val="none" w:sz="0" w:space="0" w:color="auto"/>
                <w:left w:val="none" w:sz="0" w:space="0" w:color="auto"/>
                <w:bottom w:val="none" w:sz="0" w:space="0" w:color="auto"/>
                <w:right w:val="none" w:sz="0" w:space="0" w:color="auto"/>
              </w:divBdr>
            </w:div>
            <w:div w:id="1715350814">
              <w:marLeft w:val="0"/>
              <w:marRight w:val="0"/>
              <w:marTop w:val="0"/>
              <w:marBottom w:val="0"/>
              <w:divBdr>
                <w:top w:val="none" w:sz="0" w:space="0" w:color="auto"/>
                <w:left w:val="none" w:sz="0" w:space="0" w:color="auto"/>
                <w:bottom w:val="none" w:sz="0" w:space="0" w:color="auto"/>
                <w:right w:val="none" w:sz="0" w:space="0" w:color="auto"/>
              </w:divBdr>
            </w:div>
            <w:div w:id="1726489281">
              <w:marLeft w:val="0"/>
              <w:marRight w:val="0"/>
              <w:marTop w:val="0"/>
              <w:marBottom w:val="0"/>
              <w:divBdr>
                <w:top w:val="none" w:sz="0" w:space="0" w:color="auto"/>
                <w:left w:val="none" w:sz="0" w:space="0" w:color="auto"/>
                <w:bottom w:val="none" w:sz="0" w:space="0" w:color="auto"/>
                <w:right w:val="none" w:sz="0" w:space="0" w:color="auto"/>
              </w:divBdr>
            </w:div>
            <w:div w:id="1278029259">
              <w:marLeft w:val="0"/>
              <w:marRight w:val="0"/>
              <w:marTop w:val="0"/>
              <w:marBottom w:val="0"/>
              <w:divBdr>
                <w:top w:val="none" w:sz="0" w:space="0" w:color="auto"/>
                <w:left w:val="none" w:sz="0" w:space="0" w:color="auto"/>
                <w:bottom w:val="none" w:sz="0" w:space="0" w:color="auto"/>
                <w:right w:val="none" w:sz="0" w:space="0" w:color="auto"/>
              </w:divBdr>
            </w:div>
            <w:div w:id="1348755559">
              <w:marLeft w:val="0"/>
              <w:marRight w:val="0"/>
              <w:marTop w:val="0"/>
              <w:marBottom w:val="0"/>
              <w:divBdr>
                <w:top w:val="none" w:sz="0" w:space="0" w:color="auto"/>
                <w:left w:val="none" w:sz="0" w:space="0" w:color="auto"/>
                <w:bottom w:val="none" w:sz="0" w:space="0" w:color="auto"/>
                <w:right w:val="none" w:sz="0" w:space="0" w:color="auto"/>
              </w:divBdr>
            </w:div>
            <w:div w:id="1704398484">
              <w:marLeft w:val="0"/>
              <w:marRight w:val="0"/>
              <w:marTop w:val="0"/>
              <w:marBottom w:val="0"/>
              <w:divBdr>
                <w:top w:val="none" w:sz="0" w:space="0" w:color="auto"/>
                <w:left w:val="none" w:sz="0" w:space="0" w:color="auto"/>
                <w:bottom w:val="none" w:sz="0" w:space="0" w:color="auto"/>
                <w:right w:val="none" w:sz="0" w:space="0" w:color="auto"/>
              </w:divBdr>
            </w:div>
            <w:div w:id="1021932930">
              <w:marLeft w:val="0"/>
              <w:marRight w:val="0"/>
              <w:marTop w:val="0"/>
              <w:marBottom w:val="0"/>
              <w:divBdr>
                <w:top w:val="none" w:sz="0" w:space="0" w:color="auto"/>
                <w:left w:val="none" w:sz="0" w:space="0" w:color="auto"/>
                <w:bottom w:val="none" w:sz="0" w:space="0" w:color="auto"/>
                <w:right w:val="none" w:sz="0" w:space="0" w:color="auto"/>
              </w:divBdr>
            </w:div>
          </w:divsChild>
        </w:div>
        <w:div w:id="1075394738">
          <w:marLeft w:val="0"/>
          <w:marRight w:val="0"/>
          <w:marTop w:val="0"/>
          <w:marBottom w:val="0"/>
          <w:divBdr>
            <w:top w:val="none" w:sz="0" w:space="0" w:color="auto"/>
            <w:left w:val="none" w:sz="0" w:space="0" w:color="auto"/>
            <w:bottom w:val="none" w:sz="0" w:space="0" w:color="auto"/>
            <w:right w:val="none" w:sz="0" w:space="0" w:color="auto"/>
          </w:divBdr>
        </w:div>
      </w:divsChild>
    </w:div>
    <w:div w:id="489105012">
      <w:bodyDiv w:val="1"/>
      <w:marLeft w:val="0"/>
      <w:marRight w:val="0"/>
      <w:marTop w:val="0"/>
      <w:marBottom w:val="0"/>
      <w:divBdr>
        <w:top w:val="none" w:sz="0" w:space="0" w:color="auto"/>
        <w:left w:val="none" w:sz="0" w:space="0" w:color="auto"/>
        <w:bottom w:val="none" w:sz="0" w:space="0" w:color="auto"/>
        <w:right w:val="none" w:sz="0" w:space="0" w:color="auto"/>
      </w:divBdr>
    </w:div>
    <w:div w:id="496770377">
      <w:bodyDiv w:val="1"/>
      <w:marLeft w:val="0"/>
      <w:marRight w:val="0"/>
      <w:marTop w:val="0"/>
      <w:marBottom w:val="0"/>
      <w:divBdr>
        <w:top w:val="none" w:sz="0" w:space="0" w:color="auto"/>
        <w:left w:val="none" w:sz="0" w:space="0" w:color="auto"/>
        <w:bottom w:val="none" w:sz="0" w:space="0" w:color="auto"/>
        <w:right w:val="none" w:sz="0" w:space="0" w:color="auto"/>
      </w:divBdr>
    </w:div>
    <w:div w:id="514422092">
      <w:bodyDiv w:val="1"/>
      <w:marLeft w:val="0"/>
      <w:marRight w:val="0"/>
      <w:marTop w:val="0"/>
      <w:marBottom w:val="0"/>
      <w:divBdr>
        <w:top w:val="none" w:sz="0" w:space="0" w:color="auto"/>
        <w:left w:val="none" w:sz="0" w:space="0" w:color="auto"/>
        <w:bottom w:val="none" w:sz="0" w:space="0" w:color="auto"/>
        <w:right w:val="none" w:sz="0" w:space="0" w:color="auto"/>
      </w:divBdr>
      <w:divsChild>
        <w:div w:id="158274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4291111">
      <w:bodyDiv w:val="1"/>
      <w:marLeft w:val="0"/>
      <w:marRight w:val="0"/>
      <w:marTop w:val="0"/>
      <w:marBottom w:val="0"/>
      <w:divBdr>
        <w:top w:val="none" w:sz="0" w:space="0" w:color="auto"/>
        <w:left w:val="none" w:sz="0" w:space="0" w:color="auto"/>
        <w:bottom w:val="none" w:sz="0" w:space="0" w:color="auto"/>
        <w:right w:val="none" w:sz="0" w:space="0" w:color="auto"/>
      </w:divBdr>
    </w:div>
    <w:div w:id="534469451">
      <w:bodyDiv w:val="1"/>
      <w:marLeft w:val="0"/>
      <w:marRight w:val="0"/>
      <w:marTop w:val="0"/>
      <w:marBottom w:val="0"/>
      <w:divBdr>
        <w:top w:val="none" w:sz="0" w:space="0" w:color="auto"/>
        <w:left w:val="none" w:sz="0" w:space="0" w:color="auto"/>
        <w:bottom w:val="none" w:sz="0" w:space="0" w:color="auto"/>
        <w:right w:val="none" w:sz="0" w:space="0" w:color="auto"/>
      </w:divBdr>
    </w:div>
    <w:div w:id="545289724">
      <w:bodyDiv w:val="1"/>
      <w:marLeft w:val="0"/>
      <w:marRight w:val="0"/>
      <w:marTop w:val="0"/>
      <w:marBottom w:val="0"/>
      <w:divBdr>
        <w:top w:val="none" w:sz="0" w:space="0" w:color="auto"/>
        <w:left w:val="none" w:sz="0" w:space="0" w:color="auto"/>
        <w:bottom w:val="none" w:sz="0" w:space="0" w:color="auto"/>
        <w:right w:val="none" w:sz="0" w:space="0" w:color="auto"/>
      </w:divBdr>
      <w:divsChild>
        <w:div w:id="71778959">
          <w:marLeft w:val="0"/>
          <w:marRight w:val="0"/>
          <w:marTop w:val="0"/>
          <w:marBottom w:val="0"/>
          <w:divBdr>
            <w:top w:val="none" w:sz="0" w:space="0" w:color="auto"/>
            <w:left w:val="none" w:sz="0" w:space="0" w:color="auto"/>
            <w:bottom w:val="none" w:sz="0" w:space="0" w:color="auto"/>
            <w:right w:val="none" w:sz="0" w:space="0" w:color="auto"/>
          </w:divBdr>
          <w:divsChild>
            <w:div w:id="66001361">
              <w:marLeft w:val="0"/>
              <w:marRight w:val="0"/>
              <w:marTop w:val="0"/>
              <w:marBottom w:val="0"/>
              <w:divBdr>
                <w:top w:val="none" w:sz="0" w:space="0" w:color="auto"/>
                <w:left w:val="none" w:sz="0" w:space="0" w:color="auto"/>
                <w:bottom w:val="none" w:sz="0" w:space="0" w:color="auto"/>
                <w:right w:val="none" w:sz="0" w:space="0" w:color="auto"/>
              </w:divBdr>
            </w:div>
            <w:div w:id="98456547">
              <w:marLeft w:val="0"/>
              <w:marRight w:val="0"/>
              <w:marTop w:val="0"/>
              <w:marBottom w:val="0"/>
              <w:divBdr>
                <w:top w:val="none" w:sz="0" w:space="0" w:color="auto"/>
                <w:left w:val="none" w:sz="0" w:space="0" w:color="auto"/>
                <w:bottom w:val="none" w:sz="0" w:space="0" w:color="auto"/>
                <w:right w:val="none" w:sz="0" w:space="0" w:color="auto"/>
              </w:divBdr>
            </w:div>
            <w:div w:id="1062948341">
              <w:marLeft w:val="0"/>
              <w:marRight w:val="0"/>
              <w:marTop w:val="0"/>
              <w:marBottom w:val="0"/>
              <w:divBdr>
                <w:top w:val="none" w:sz="0" w:space="0" w:color="auto"/>
                <w:left w:val="none" w:sz="0" w:space="0" w:color="auto"/>
                <w:bottom w:val="none" w:sz="0" w:space="0" w:color="auto"/>
                <w:right w:val="none" w:sz="0" w:space="0" w:color="auto"/>
              </w:divBdr>
            </w:div>
            <w:div w:id="1239559837">
              <w:marLeft w:val="0"/>
              <w:marRight w:val="0"/>
              <w:marTop w:val="0"/>
              <w:marBottom w:val="0"/>
              <w:divBdr>
                <w:top w:val="none" w:sz="0" w:space="0" w:color="auto"/>
                <w:left w:val="none" w:sz="0" w:space="0" w:color="auto"/>
                <w:bottom w:val="none" w:sz="0" w:space="0" w:color="auto"/>
                <w:right w:val="none" w:sz="0" w:space="0" w:color="auto"/>
              </w:divBdr>
            </w:div>
            <w:div w:id="2063360783">
              <w:marLeft w:val="0"/>
              <w:marRight w:val="0"/>
              <w:marTop w:val="0"/>
              <w:marBottom w:val="0"/>
              <w:divBdr>
                <w:top w:val="none" w:sz="0" w:space="0" w:color="auto"/>
                <w:left w:val="none" w:sz="0" w:space="0" w:color="auto"/>
                <w:bottom w:val="none" w:sz="0" w:space="0" w:color="auto"/>
                <w:right w:val="none" w:sz="0" w:space="0" w:color="auto"/>
              </w:divBdr>
            </w:div>
            <w:div w:id="2092310756">
              <w:marLeft w:val="0"/>
              <w:marRight w:val="0"/>
              <w:marTop w:val="0"/>
              <w:marBottom w:val="0"/>
              <w:divBdr>
                <w:top w:val="none" w:sz="0" w:space="0" w:color="auto"/>
                <w:left w:val="none" w:sz="0" w:space="0" w:color="auto"/>
                <w:bottom w:val="none" w:sz="0" w:space="0" w:color="auto"/>
                <w:right w:val="none" w:sz="0" w:space="0" w:color="auto"/>
              </w:divBdr>
            </w:div>
            <w:div w:id="81920367">
              <w:marLeft w:val="0"/>
              <w:marRight w:val="0"/>
              <w:marTop w:val="0"/>
              <w:marBottom w:val="0"/>
              <w:divBdr>
                <w:top w:val="none" w:sz="0" w:space="0" w:color="auto"/>
                <w:left w:val="none" w:sz="0" w:space="0" w:color="auto"/>
                <w:bottom w:val="none" w:sz="0" w:space="0" w:color="auto"/>
                <w:right w:val="none" w:sz="0" w:space="0" w:color="auto"/>
              </w:divBdr>
            </w:div>
            <w:div w:id="71203191">
              <w:marLeft w:val="0"/>
              <w:marRight w:val="0"/>
              <w:marTop w:val="0"/>
              <w:marBottom w:val="0"/>
              <w:divBdr>
                <w:top w:val="none" w:sz="0" w:space="0" w:color="auto"/>
                <w:left w:val="none" w:sz="0" w:space="0" w:color="auto"/>
                <w:bottom w:val="none" w:sz="0" w:space="0" w:color="auto"/>
                <w:right w:val="none" w:sz="0" w:space="0" w:color="auto"/>
              </w:divBdr>
            </w:div>
            <w:div w:id="990597329">
              <w:marLeft w:val="0"/>
              <w:marRight w:val="0"/>
              <w:marTop w:val="0"/>
              <w:marBottom w:val="0"/>
              <w:divBdr>
                <w:top w:val="none" w:sz="0" w:space="0" w:color="auto"/>
                <w:left w:val="none" w:sz="0" w:space="0" w:color="auto"/>
                <w:bottom w:val="none" w:sz="0" w:space="0" w:color="auto"/>
                <w:right w:val="none" w:sz="0" w:space="0" w:color="auto"/>
              </w:divBdr>
            </w:div>
          </w:divsChild>
        </w:div>
        <w:div w:id="1851942847">
          <w:marLeft w:val="0"/>
          <w:marRight w:val="0"/>
          <w:marTop w:val="0"/>
          <w:marBottom w:val="0"/>
          <w:divBdr>
            <w:top w:val="none" w:sz="0" w:space="0" w:color="auto"/>
            <w:left w:val="none" w:sz="0" w:space="0" w:color="auto"/>
            <w:bottom w:val="none" w:sz="0" w:space="0" w:color="auto"/>
            <w:right w:val="none" w:sz="0" w:space="0" w:color="auto"/>
          </w:divBdr>
          <w:divsChild>
            <w:div w:id="144014067">
              <w:marLeft w:val="0"/>
              <w:marRight w:val="0"/>
              <w:marTop w:val="0"/>
              <w:marBottom w:val="0"/>
              <w:divBdr>
                <w:top w:val="none" w:sz="0" w:space="0" w:color="auto"/>
                <w:left w:val="none" w:sz="0" w:space="0" w:color="auto"/>
                <w:bottom w:val="none" w:sz="0" w:space="0" w:color="auto"/>
                <w:right w:val="none" w:sz="0" w:space="0" w:color="auto"/>
              </w:divBdr>
            </w:div>
            <w:div w:id="1742630491">
              <w:marLeft w:val="0"/>
              <w:marRight w:val="0"/>
              <w:marTop w:val="0"/>
              <w:marBottom w:val="0"/>
              <w:divBdr>
                <w:top w:val="none" w:sz="0" w:space="0" w:color="auto"/>
                <w:left w:val="none" w:sz="0" w:space="0" w:color="auto"/>
                <w:bottom w:val="none" w:sz="0" w:space="0" w:color="auto"/>
                <w:right w:val="none" w:sz="0" w:space="0" w:color="auto"/>
              </w:divBdr>
            </w:div>
            <w:div w:id="2146728791">
              <w:marLeft w:val="0"/>
              <w:marRight w:val="0"/>
              <w:marTop w:val="0"/>
              <w:marBottom w:val="0"/>
              <w:divBdr>
                <w:top w:val="none" w:sz="0" w:space="0" w:color="auto"/>
                <w:left w:val="none" w:sz="0" w:space="0" w:color="auto"/>
                <w:bottom w:val="none" w:sz="0" w:space="0" w:color="auto"/>
                <w:right w:val="none" w:sz="0" w:space="0" w:color="auto"/>
              </w:divBdr>
            </w:div>
            <w:div w:id="1027828502">
              <w:marLeft w:val="0"/>
              <w:marRight w:val="0"/>
              <w:marTop w:val="0"/>
              <w:marBottom w:val="0"/>
              <w:divBdr>
                <w:top w:val="none" w:sz="0" w:space="0" w:color="auto"/>
                <w:left w:val="none" w:sz="0" w:space="0" w:color="auto"/>
                <w:bottom w:val="none" w:sz="0" w:space="0" w:color="auto"/>
                <w:right w:val="none" w:sz="0" w:space="0" w:color="auto"/>
              </w:divBdr>
            </w:div>
            <w:div w:id="894776927">
              <w:marLeft w:val="0"/>
              <w:marRight w:val="0"/>
              <w:marTop w:val="0"/>
              <w:marBottom w:val="0"/>
              <w:divBdr>
                <w:top w:val="none" w:sz="0" w:space="0" w:color="auto"/>
                <w:left w:val="none" w:sz="0" w:space="0" w:color="auto"/>
                <w:bottom w:val="none" w:sz="0" w:space="0" w:color="auto"/>
                <w:right w:val="none" w:sz="0" w:space="0" w:color="auto"/>
              </w:divBdr>
            </w:div>
            <w:div w:id="976489657">
              <w:marLeft w:val="0"/>
              <w:marRight w:val="0"/>
              <w:marTop w:val="0"/>
              <w:marBottom w:val="0"/>
              <w:divBdr>
                <w:top w:val="none" w:sz="0" w:space="0" w:color="auto"/>
                <w:left w:val="none" w:sz="0" w:space="0" w:color="auto"/>
                <w:bottom w:val="none" w:sz="0" w:space="0" w:color="auto"/>
                <w:right w:val="none" w:sz="0" w:space="0" w:color="auto"/>
              </w:divBdr>
            </w:div>
            <w:div w:id="1201749479">
              <w:marLeft w:val="0"/>
              <w:marRight w:val="0"/>
              <w:marTop w:val="0"/>
              <w:marBottom w:val="0"/>
              <w:divBdr>
                <w:top w:val="none" w:sz="0" w:space="0" w:color="auto"/>
                <w:left w:val="none" w:sz="0" w:space="0" w:color="auto"/>
                <w:bottom w:val="none" w:sz="0" w:space="0" w:color="auto"/>
                <w:right w:val="none" w:sz="0" w:space="0" w:color="auto"/>
              </w:divBdr>
            </w:div>
            <w:div w:id="1885602590">
              <w:marLeft w:val="0"/>
              <w:marRight w:val="0"/>
              <w:marTop w:val="0"/>
              <w:marBottom w:val="0"/>
              <w:divBdr>
                <w:top w:val="none" w:sz="0" w:space="0" w:color="auto"/>
                <w:left w:val="none" w:sz="0" w:space="0" w:color="auto"/>
                <w:bottom w:val="none" w:sz="0" w:space="0" w:color="auto"/>
                <w:right w:val="none" w:sz="0" w:space="0" w:color="auto"/>
              </w:divBdr>
            </w:div>
            <w:div w:id="692808393">
              <w:marLeft w:val="0"/>
              <w:marRight w:val="0"/>
              <w:marTop w:val="0"/>
              <w:marBottom w:val="0"/>
              <w:divBdr>
                <w:top w:val="none" w:sz="0" w:space="0" w:color="auto"/>
                <w:left w:val="none" w:sz="0" w:space="0" w:color="auto"/>
                <w:bottom w:val="none" w:sz="0" w:space="0" w:color="auto"/>
                <w:right w:val="none" w:sz="0" w:space="0" w:color="auto"/>
              </w:divBdr>
            </w:div>
            <w:div w:id="1100831232">
              <w:marLeft w:val="0"/>
              <w:marRight w:val="0"/>
              <w:marTop w:val="0"/>
              <w:marBottom w:val="0"/>
              <w:divBdr>
                <w:top w:val="none" w:sz="0" w:space="0" w:color="auto"/>
                <w:left w:val="none" w:sz="0" w:space="0" w:color="auto"/>
                <w:bottom w:val="none" w:sz="0" w:space="0" w:color="auto"/>
                <w:right w:val="none" w:sz="0" w:space="0" w:color="auto"/>
              </w:divBdr>
            </w:div>
            <w:div w:id="156726677">
              <w:marLeft w:val="0"/>
              <w:marRight w:val="0"/>
              <w:marTop w:val="0"/>
              <w:marBottom w:val="0"/>
              <w:divBdr>
                <w:top w:val="none" w:sz="0" w:space="0" w:color="auto"/>
                <w:left w:val="none" w:sz="0" w:space="0" w:color="auto"/>
                <w:bottom w:val="none" w:sz="0" w:space="0" w:color="auto"/>
                <w:right w:val="none" w:sz="0" w:space="0" w:color="auto"/>
              </w:divBdr>
            </w:div>
            <w:div w:id="1760178175">
              <w:marLeft w:val="0"/>
              <w:marRight w:val="0"/>
              <w:marTop w:val="0"/>
              <w:marBottom w:val="0"/>
              <w:divBdr>
                <w:top w:val="none" w:sz="0" w:space="0" w:color="auto"/>
                <w:left w:val="none" w:sz="0" w:space="0" w:color="auto"/>
                <w:bottom w:val="none" w:sz="0" w:space="0" w:color="auto"/>
                <w:right w:val="none" w:sz="0" w:space="0" w:color="auto"/>
              </w:divBdr>
            </w:div>
            <w:div w:id="4877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890031">
      <w:bodyDiv w:val="1"/>
      <w:marLeft w:val="0"/>
      <w:marRight w:val="0"/>
      <w:marTop w:val="0"/>
      <w:marBottom w:val="0"/>
      <w:divBdr>
        <w:top w:val="none" w:sz="0" w:space="0" w:color="auto"/>
        <w:left w:val="none" w:sz="0" w:space="0" w:color="auto"/>
        <w:bottom w:val="none" w:sz="0" w:space="0" w:color="auto"/>
        <w:right w:val="none" w:sz="0" w:space="0" w:color="auto"/>
      </w:divBdr>
    </w:div>
    <w:div w:id="582566020">
      <w:bodyDiv w:val="1"/>
      <w:marLeft w:val="0"/>
      <w:marRight w:val="0"/>
      <w:marTop w:val="0"/>
      <w:marBottom w:val="0"/>
      <w:divBdr>
        <w:top w:val="none" w:sz="0" w:space="0" w:color="auto"/>
        <w:left w:val="none" w:sz="0" w:space="0" w:color="auto"/>
        <w:bottom w:val="none" w:sz="0" w:space="0" w:color="auto"/>
        <w:right w:val="none" w:sz="0" w:space="0" w:color="auto"/>
      </w:divBdr>
    </w:div>
    <w:div w:id="606699092">
      <w:bodyDiv w:val="1"/>
      <w:marLeft w:val="0"/>
      <w:marRight w:val="0"/>
      <w:marTop w:val="0"/>
      <w:marBottom w:val="0"/>
      <w:divBdr>
        <w:top w:val="none" w:sz="0" w:space="0" w:color="auto"/>
        <w:left w:val="none" w:sz="0" w:space="0" w:color="auto"/>
        <w:bottom w:val="none" w:sz="0" w:space="0" w:color="auto"/>
        <w:right w:val="none" w:sz="0" w:space="0" w:color="auto"/>
      </w:divBdr>
    </w:div>
    <w:div w:id="627318475">
      <w:bodyDiv w:val="1"/>
      <w:marLeft w:val="0"/>
      <w:marRight w:val="0"/>
      <w:marTop w:val="0"/>
      <w:marBottom w:val="0"/>
      <w:divBdr>
        <w:top w:val="none" w:sz="0" w:space="0" w:color="auto"/>
        <w:left w:val="none" w:sz="0" w:space="0" w:color="auto"/>
        <w:bottom w:val="none" w:sz="0" w:space="0" w:color="auto"/>
        <w:right w:val="none" w:sz="0" w:space="0" w:color="auto"/>
      </w:divBdr>
    </w:div>
    <w:div w:id="670644360">
      <w:bodyDiv w:val="1"/>
      <w:marLeft w:val="0"/>
      <w:marRight w:val="0"/>
      <w:marTop w:val="0"/>
      <w:marBottom w:val="0"/>
      <w:divBdr>
        <w:top w:val="none" w:sz="0" w:space="0" w:color="auto"/>
        <w:left w:val="none" w:sz="0" w:space="0" w:color="auto"/>
        <w:bottom w:val="none" w:sz="0" w:space="0" w:color="auto"/>
        <w:right w:val="none" w:sz="0" w:space="0" w:color="auto"/>
      </w:divBdr>
      <w:divsChild>
        <w:div w:id="2017997432">
          <w:marLeft w:val="0"/>
          <w:marRight w:val="0"/>
          <w:marTop w:val="0"/>
          <w:marBottom w:val="0"/>
          <w:divBdr>
            <w:top w:val="none" w:sz="0" w:space="0" w:color="auto"/>
            <w:left w:val="none" w:sz="0" w:space="0" w:color="auto"/>
            <w:bottom w:val="none" w:sz="0" w:space="0" w:color="auto"/>
            <w:right w:val="none" w:sz="0" w:space="0" w:color="auto"/>
          </w:divBdr>
        </w:div>
        <w:div w:id="229967416">
          <w:marLeft w:val="0"/>
          <w:marRight w:val="0"/>
          <w:marTop w:val="0"/>
          <w:marBottom w:val="0"/>
          <w:divBdr>
            <w:top w:val="none" w:sz="0" w:space="0" w:color="auto"/>
            <w:left w:val="none" w:sz="0" w:space="0" w:color="auto"/>
            <w:bottom w:val="none" w:sz="0" w:space="0" w:color="auto"/>
            <w:right w:val="none" w:sz="0" w:space="0" w:color="auto"/>
          </w:divBdr>
        </w:div>
        <w:div w:id="622462312">
          <w:marLeft w:val="0"/>
          <w:marRight w:val="0"/>
          <w:marTop w:val="0"/>
          <w:marBottom w:val="0"/>
          <w:divBdr>
            <w:top w:val="none" w:sz="0" w:space="0" w:color="auto"/>
            <w:left w:val="none" w:sz="0" w:space="0" w:color="auto"/>
            <w:bottom w:val="none" w:sz="0" w:space="0" w:color="auto"/>
            <w:right w:val="none" w:sz="0" w:space="0" w:color="auto"/>
          </w:divBdr>
        </w:div>
        <w:div w:id="34013560">
          <w:marLeft w:val="0"/>
          <w:marRight w:val="0"/>
          <w:marTop w:val="0"/>
          <w:marBottom w:val="0"/>
          <w:divBdr>
            <w:top w:val="none" w:sz="0" w:space="0" w:color="auto"/>
            <w:left w:val="none" w:sz="0" w:space="0" w:color="auto"/>
            <w:bottom w:val="none" w:sz="0" w:space="0" w:color="auto"/>
            <w:right w:val="none" w:sz="0" w:space="0" w:color="auto"/>
          </w:divBdr>
        </w:div>
        <w:div w:id="1701396987">
          <w:marLeft w:val="0"/>
          <w:marRight w:val="0"/>
          <w:marTop w:val="0"/>
          <w:marBottom w:val="0"/>
          <w:divBdr>
            <w:top w:val="none" w:sz="0" w:space="0" w:color="auto"/>
            <w:left w:val="none" w:sz="0" w:space="0" w:color="auto"/>
            <w:bottom w:val="none" w:sz="0" w:space="0" w:color="auto"/>
            <w:right w:val="none" w:sz="0" w:space="0" w:color="auto"/>
          </w:divBdr>
        </w:div>
        <w:div w:id="1513493816">
          <w:marLeft w:val="0"/>
          <w:marRight w:val="0"/>
          <w:marTop w:val="0"/>
          <w:marBottom w:val="0"/>
          <w:divBdr>
            <w:top w:val="none" w:sz="0" w:space="0" w:color="auto"/>
            <w:left w:val="none" w:sz="0" w:space="0" w:color="auto"/>
            <w:bottom w:val="none" w:sz="0" w:space="0" w:color="auto"/>
            <w:right w:val="none" w:sz="0" w:space="0" w:color="auto"/>
          </w:divBdr>
        </w:div>
        <w:div w:id="389380785">
          <w:marLeft w:val="0"/>
          <w:marRight w:val="0"/>
          <w:marTop w:val="0"/>
          <w:marBottom w:val="0"/>
          <w:divBdr>
            <w:top w:val="none" w:sz="0" w:space="0" w:color="auto"/>
            <w:left w:val="none" w:sz="0" w:space="0" w:color="auto"/>
            <w:bottom w:val="none" w:sz="0" w:space="0" w:color="auto"/>
            <w:right w:val="none" w:sz="0" w:space="0" w:color="auto"/>
          </w:divBdr>
        </w:div>
        <w:div w:id="164907742">
          <w:marLeft w:val="0"/>
          <w:marRight w:val="0"/>
          <w:marTop w:val="0"/>
          <w:marBottom w:val="0"/>
          <w:divBdr>
            <w:top w:val="none" w:sz="0" w:space="0" w:color="auto"/>
            <w:left w:val="none" w:sz="0" w:space="0" w:color="auto"/>
            <w:bottom w:val="none" w:sz="0" w:space="0" w:color="auto"/>
            <w:right w:val="none" w:sz="0" w:space="0" w:color="auto"/>
          </w:divBdr>
        </w:div>
        <w:div w:id="897859268">
          <w:marLeft w:val="0"/>
          <w:marRight w:val="0"/>
          <w:marTop w:val="0"/>
          <w:marBottom w:val="0"/>
          <w:divBdr>
            <w:top w:val="none" w:sz="0" w:space="0" w:color="auto"/>
            <w:left w:val="none" w:sz="0" w:space="0" w:color="auto"/>
            <w:bottom w:val="none" w:sz="0" w:space="0" w:color="auto"/>
            <w:right w:val="none" w:sz="0" w:space="0" w:color="auto"/>
          </w:divBdr>
        </w:div>
        <w:div w:id="1635671681">
          <w:marLeft w:val="0"/>
          <w:marRight w:val="0"/>
          <w:marTop w:val="0"/>
          <w:marBottom w:val="0"/>
          <w:divBdr>
            <w:top w:val="none" w:sz="0" w:space="0" w:color="auto"/>
            <w:left w:val="none" w:sz="0" w:space="0" w:color="auto"/>
            <w:bottom w:val="none" w:sz="0" w:space="0" w:color="auto"/>
            <w:right w:val="none" w:sz="0" w:space="0" w:color="auto"/>
          </w:divBdr>
        </w:div>
        <w:div w:id="178204481">
          <w:marLeft w:val="0"/>
          <w:marRight w:val="0"/>
          <w:marTop w:val="0"/>
          <w:marBottom w:val="0"/>
          <w:divBdr>
            <w:top w:val="none" w:sz="0" w:space="0" w:color="auto"/>
            <w:left w:val="none" w:sz="0" w:space="0" w:color="auto"/>
            <w:bottom w:val="none" w:sz="0" w:space="0" w:color="auto"/>
            <w:right w:val="none" w:sz="0" w:space="0" w:color="auto"/>
          </w:divBdr>
        </w:div>
        <w:div w:id="1603880043">
          <w:marLeft w:val="0"/>
          <w:marRight w:val="0"/>
          <w:marTop w:val="0"/>
          <w:marBottom w:val="0"/>
          <w:divBdr>
            <w:top w:val="none" w:sz="0" w:space="0" w:color="auto"/>
            <w:left w:val="none" w:sz="0" w:space="0" w:color="auto"/>
            <w:bottom w:val="none" w:sz="0" w:space="0" w:color="auto"/>
            <w:right w:val="none" w:sz="0" w:space="0" w:color="auto"/>
          </w:divBdr>
        </w:div>
        <w:div w:id="1249387299">
          <w:marLeft w:val="0"/>
          <w:marRight w:val="0"/>
          <w:marTop w:val="0"/>
          <w:marBottom w:val="0"/>
          <w:divBdr>
            <w:top w:val="none" w:sz="0" w:space="0" w:color="auto"/>
            <w:left w:val="none" w:sz="0" w:space="0" w:color="auto"/>
            <w:bottom w:val="none" w:sz="0" w:space="0" w:color="auto"/>
            <w:right w:val="none" w:sz="0" w:space="0" w:color="auto"/>
          </w:divBdr>
        </w:div>
        <w:div w:id="1242520731">
          <w:marLeft w:val="0"/>
          <w:marRight w:val="0"/>
          <w:marTop w:val="0"/>
          <w:marBottom w:val="0"/>
          <w:divBdr>
            <w:top w:val="none" w:sz="0" w:space="0" w:color="auto"/>
            <w:left w:val="none" w:sz="0" w:space="0" w:color="auto"/>
            <w:bottom w:val="none" w:sz="0" w:space="0" w:color="auto"/>
            <w:right w:val="none" w:sz="0" w:space="0" w:color="auto"/>
          </w:divBdr>
        </w:div>
        <w:div w:id="929781147">
          <w:marLeft w:val="0"/>
          <w:marRight w:val="0"/>
          <w:marTop w:val="0"/>
          <w:marBottom w:val="0"/>
          <w:divBdr>
            <w:top w:val="none" w:sz="0" w:space="0" w:color="auto"/>
            <w:left w:val="none" w:sz="0" w:space="0" w:color="auto"/>
            <w:bottom w:val="none" w:sz="0" w:space="0" w:color="auto"/>
            <w:right w:val="none" w:sz="0" w:space="0" w:color="auto"/>
          </w:divBdr>
        </w:div>
        <w:div w:id="1930502443">
          <w:marLeft w:val="0"/>
          <w:marRight w:val="0"/>
          <w:marTop w:val="0"/>
          <w:marBottom w:val="0"/>
          <w:divBdr>
            <w:top w:val="none" w:sz="0" w:space="0" w:color="auto"/>
            <w:left w:val="none" w:sz="0" w:space="0" w:color="auto"/>
            <w:bottom w:val="none" w:sz="0" w:space="0" w:color="auto"/>
            <w:right w:val="none" w:sz="0" w:space="0" w:color="auto"/>
          </w:divBdr>
        </w:div>
        <w:div w:id="1457719723">
          <w:marLeft w:val="0"/>
          <w:marRight w:val="0"/>
          <w:marTop w:val="0"/>
          <w:marBottom w:val="0"/>
          <w:divBdr>
            <w:top w:val="none" w:sz="0" w:space="0" w:color="auto"/>
            <w:left w:val="none" w:sz="0" w:space="0" w:color="auto"/>
            <w:bottom w:val="none" w:sz="0" w:space="0" w:color="auto"/>
            <w:right w:val="none" w:sz="0" w:space="0" w:color="auto"/>
          </w:divBdr>
        </w:div>
        <w:div w:id="999386431">
          <w:marLeft w:val="0"/>
          <w:marRight w:val="0"/>
          <w:marTop w:val="0"/>
          <w:marBottom w:val="0"/>
          <w:divBdr>
            <w:top w:val="none" w:sz="0" w:space="0" w:color="auto"/>
            <w:left w:val="none" w:sz="0" w:space="0" w:color="auto"/>
            <w:bottom w:val="none" w:sz="0" w:space="0" w:color="auto"/>
            <w:right w:val="none" w:sz="0" w:space="0" w:color="auto"/>
          </w:divBdr>
        </w:div>
        <w:div w:id="444622123">
          <w:marLeft w:val="0"/>
          <w:marRight w:val="0"/>
          <w:marTop w:val="0"/>
          <w:marBottom w:val="0"/>
          <w:divBdr>
            <w:top w:val="none" w:sz="0" w:space="0" w:color="auto"/>
            <w:left w:val="none" w:sz="0" w:space="0" w:color="auto"/>
            <w:bottom w:val="none" w:sz="0" w:space="0" w:color="auto"/>
            <w:right w:val="none" w:sz="0" w:space="0" w:color="auto"/>
          </w:divBdr>
        </w:div>
        <w:div w:id="1947620324">
          <w:marLeft w:val="0"/>
          <w:marRight w:val="0"/>
          <w:marTop w:val="0"/>
          <w:marBottom w:val="0"/>
          <w:divBdr>
            <w:top w:val="none" w:sz="0" w:space="0" w:color="auto"/>
            <w:left w:val="none" w:sz="0" w:space="0" w:color="auto"/>
            <w:bottom w:val="none" w:sz="0" w:space="0" w:color="auto"/>
            <w:right w:val="none" w:sz="0" w:space="0" w:color="auto"/>
          </w:divBdr>
        </w:div>
        <w:div w:id="1199272247">
          <w:marLeft w:val="0"/>
          <w:marRight w:val="0"/>
          <w:marTop w:val="0"/>
          <w:marBottom w:val="0"/>
          <w:divBdr>
            <w:top w:val="none" w:sz="0" w:space="0" w:color="auto"/>
            <w:left w:val="none" w:sz="0" w:space="0" w:color="auto"/>
            <w:bottom w:val="none" w:sz="0" w:space="0" w:color="auto"/>
            <w:right w:val="none" w:sz="0" w:space="0" w:color="auto"/>
          </w:divBdr>
        </w:div>
        <w:div w:id="1964266270">
          <w:marLeft w:val="0"/>
          <w:marRight w:val="0"/>
          <w:marTop w:val="0"/>
          <w:marBottom w:val="0"/>
          <w:divBdr>
            <w:top w:val="none" w:sz="0" w:space="0" w:color="auto"/>
            <w:left w:val="none" w:sz="0" w:space="0" w:color="auto"/>
            <w:bottom w:val="none" w:sz="0" w:space="0" w:color="auto"/>
            <w:right w:val="none" w:sz="0" w:space="0" w:color="auto"/>
          </w:divBdr>
        </w:div>
        <w:div w:id="1811046823">
          <w:marLeft w:val="0"/>
          <w:marRight w:val="0"/>
          <w:marTop w:val="0"/>
          <w:marBottom w:val="0"/>
          <w:divBdr>
            <w:top w:val="none" w:sz="0" w:space="0" w:color="auto"/>
            <w:left w:val="none" w:sz="0" w:space="0" w:color="auto"/>
            <w:bottom w:val="none" w:sz="0" w:space="0" w:color="auto"/>
            <w:right w:val="none" w:sz="0" w:space="0" w:color="auto"/>
          </w:divBdr>
        </w:div>
        <w:div w:id="1658608682">
          <w:marLeft w:val="0"/>
          <w:marRight w:val="0"/>
          <w:marTop w:val="0"/>
          <w:marBottom w:val="0"/>
          <w:divBdr>
            <w:top w:val="none" w:sz="0" w:space="0" w:color="auto"/>
            <w:left w:val="none" w:sz="0" w:space="0" w:color="auto"/>
            <w:bottom w:val="none" w:sz="0" w:space="0" w:color="auto"/>
            <w:right w:val="none" w:sz="0" w:space="0" w:color="auto"/>
          </w:divBdr>
        </w:div>
        <w:div w:id="1476802055">
          <w:marLeft w:val="0"/>
          <w:marRight w:val="0"/>
          <w:marTop w:val="0"/>
          <w:marBottom w:val="0"/>
          <w:divBdr>
            <w:top w:val="none" w:sz="0" w:space="0" w:color="auto"/>
            <w:left w:val="none" w:sz="0" w:space="0" w:color="auto"/>
            <w:bottom w:val="none" w:sz="0" w:space="0" w:color="auto"/>
            <w:right w:val="none" w:sz="0" w:space="0" w:color="auto"/>
          </w:divBdr>
        </w:div>
        <w:div w:id="1646592220">
          <w:marLeft w:val="0"/>
          <w:marRight w:val="0"/>
          <w:marTop w:val="0"/>
          <w:marBottom w:val="0"/>
          <w:divBdr>
            <w:top w:val="none" w:sz="0" w:space="0" w:color="auto"/>
            <w:left w:val="none" w:sz="0" w:space="0" w:color="auto"/>
            <w:bottom w:val="none" w:sz="0" w:space="0" w:color="auto"/>
            <w:right w:val="none" w:sz="0" w:space="0" w:color="auto"/>
          </w:divBdr>
        </w:div>
        <w:div w:id="2066562170">
          <w:marLeft w:val="0"/>
          <w:marRight w:val="0"/>
          <w:marTop w:val="0"/>
          <w:marBottom w:val="0"/>
          <w:divBdr>
            <w:top w:val="none" w:sz="0" w:space="0" w:color="auto"/>
            <w:left w:val="none" w:sz="0" w:space="0" w:color="auto"/>
            <w:bottom w:val="none" w:sz="0" w:space="0" w:color="auto"/>
            <w:right w:val="none" w:sz="0" w:space="0" w:color="auto"/>
          </w:divBdr>
        </w:div>
        <w:div w:id="655300167">
          <w:marLeft w:val="0"/>
          <w:marRight w:val="0"/>
          <w:marTop w:val="0"/>
          <w:marBottom w:val="0"/>
          <w:divBdr>
            <w:top w:val="none" w:sz="0" w:space="0" w:color="auto"/>
            <w:left w:val="none" w:sz="0" w:space="0" w:color="auto"/>
            <w:bottom w:val="none" w:sz="0" w:space="0" w:color="auto"/>
            <w:right w:val="none" w:sz="0" w:space="0" w:color="auto"/>
          </w:divBdr>
        </w:div>
        <w:div w:id="1770545075">
          <w:marLeft w:val="0"/>
          <w:marRight w:val="0"/>
          <w:marTop w:val="0"/>
          <w:marBottom w:val="0"/>
          <w:divBdr>
            <w:top w:val="none" w:sz="0" w:space="0" w:color="auto"/>
            <w:left w:val="none" w:sz="0" w:space="0" w:color="auto"/>
            <w:bottom w:val="none" w:sz="0" w:space="0" w:color="auto"/>
            <w:right w:val="none" w:sz="0" w:space="0" w:color="auto"/>
          </w:divBdr>
        </w:div>
        <w:div w:id="1779371473">
          <w:marLeft w:val="0"/>
          <w:marRight w:val="0"/>
          <w:marTop w:val="0"/>
          <w:marBottom w:val="0"/>
          <w:divBdr>
            <w:top w:val="none" w:sz="0" w:space="0" w:color="auto"/>
            <w:left w:val="none" w:sz="0" w:space="0" w:color="auto"/>
            <w:bottom w:val="none" w:sz="0" w:space="0" w:color="auto"/>
            <w:right w:val="none" w:sz="0" w:space="0" w:color="auto"/>
          </w:divBdr>
        </w:div>
        <w:div w:id="1285960742">
          <w:marLeft w:val="0"/>
          <w:marRight w:val="0"/>
          <w:marTop w:val="0"/>
          <w:marBottom w:val="0"/>
          <w:divBdr>
            <w:top w:val="none" w:sz="0" w:space="0" w:color="auto"/>
            <w:left w:val="none" w:sz="0" w:space="0" w:color="auto"/>
            <w:bottom w:val="none" w:sz="0" w:space="0" w:color="auto"/>
            <w:right w:val="none" w:sz="0" w:space="0" w:color="auto"/>
          </w:divBdr>
        </w:div>
        <w:div w:id="605239549">
          <w:marLeft w:val="0"/>
          <w:marRight w:val="0"/>
          <w:marTop w:val="0"/>
          <w:marBottom w:val="0"/>
          <w:divBdr>
            <w:top w:val="none" w:sz="0" w:space="0" w:color="auto"/>
            <w:left w:val="none" w:sz="0" w:space="0" w:color="auto"/>
            <w:bottom w:val="none" w:sz="0" w:space="0" w:color="auto"/>
            <w:right w:val="none" w:sz="0" w:space="0" w:color="auto"/>
          </w:divBdr>
        </w:div>
        <w:div w:id="494416425">
          <w:marLeft w:val="0"/>
          <w:marRight w:val="0"/>
          <w:marTop w:val="0"/>
          <w:marBottom w:val="0"/>
          <w:divBdr>
            <w:top w:val="none" w:sz="0" w:space="0" w:color="auto"/>
            <w:left w:val="none" w:sz="0" w:space="0" w:color="auto"/>
            <w:bottom w:val="none" w:sz="0" w:space="0" w:color="auto"/>
            <w:right w:val="none" w:sz="0" w:space="0" w:color="auto"/>
          </w:divBdr>
        </w:div>
        <w:div w:id="1397819521">
          <w:marLeft w:val="0"/>
          <w:marRight w:val="0"/>
          <w:marTop w:val="0"/>
          <w:marBottom w:val="0"/>
          <w:divBdr>
            <w:top w:val="none" w:sz="0" w:space="0" w:color="auto"/>
            <w:left w:val="none" w:sz="0" w:space="0" w:color="auto"/>
            <w:bottom w:val="none" w:sz="0" w:space="0" w:color="auto"/>
            <w:right w:val="none" w:sz="0" w:space="0" w:color="auto"/>
          </w:divBdr>
        </w:div>
        <w:div w:id="1380204697">
          <w:marLeft w:val="0"/>
          <w:marRight w:val="0"/>
          <w:marTop w:val="0"/>
          <w:marBottom w:val="0"/>
          <w:divBdr>
            <w:top w:val="none" w:sz="0" w:space="0" w:color="auto"/>
            <w:left w:val="none" w:sz="0" w:space="0" w:color="auto"/>
            <w:bottom w:val="none" w:sz="0" w:space="0" w:color="auto"/>
            <w:right w:val="none" w:sz="0" w:space="0" w:color="auto"/>
          </w:divBdr>
        </w:div>
        <w:div w:id="2033653249">
          <w:marLeft w:val="0"/>
          <w:marRight w:val="0"/>
          <w:marTop w:val="0"/>
          <w:marBottom w:val="0"/>
          <w:divBdr>
            <w:top w:val="none" w:sz="0" w:space="0" w:color="auto"/>
            <w:left w:val="none" w:sz="0" w:space="0" w:color="auto"/>
            <w:bottom w:val="none" w:sz="0" w:space="0" w:color="auto"/>
            <w:right w:val="none" w:sz="0" w:space="0" w:color="auto"/>
          </w:divBdr>
        </w:div>
        <w:div w:id="159392235">
          <w:marLeft w:val="0"/>
          <w:marRight w:val="0"/>
          <w:marTop w:val="0"/>
          <w:marBottom w:val="0"/>
          <w:divBdr>
            <w:top w:val="none" w:sz="0" w:space="0" w:color="auto"/>
            <w:left w:val="none" w:sz="0" w:space="0" w:color="auto"/>
            <w:bottom w:val="none" w:sz="0" w:space="0" w:color="auto"/>
            <w:right w:val="none" w:sz="0" w:space="0" w:color="auto"/>
          </w:divBdr>
        </w:div>
        <w:div w:id="1503471273">
          <w:marLeft w:val="0"/>
          <w:marRight w:val="0"/>
          <w:marTop w:val="0"/>
          <w:marBottom w:val="0"/>
          <w:divBdr>
            <w:top w:val="none" w:sz="0" w:space="0" w:color="auto"/>
            <w:left w:val="none" w:sz="0" w:space="0" w:color="auto"/>
            <w:bottom w:val="none" w:sz="0" w:space="0" w:color="auto"/>
            <w:right w:val="none" w:sz="0" w:space="0" w:color="auto"/>
          </w:divBdr>
        </w:div>
      </w:divsChild>
    </w:div>
    <w:div w:id="680014950">
      <w:bodyDiv w:val="1"/>
      <w:marLeft w:val="0"/>
      <w:marRight w:val="0"/>
      <w:marTop w:val="0"/>
      <w:marBottom w:val="0"/>
      <w:divBdr>
        <w:top w:val="none" w:sz="0" w:space="0" w:color="auto"/>
        <w:left w:val="none" w:sz="0" w:space="0" w:color="auto"/>
        <w:bottom w:val="none" w:sz="0" w:space="0" w:color="auto"/>
        <w:right w:val="none" w:sz="0" w:space="0" w:color="auto"/>
      </w:divBdr>
    </w:div>
    <w:div w:id="760642768">
      <w:bodyDiv w:val="1"/>
      <w:marLeft w:val="0"/>
      <w:marRight w:val="0"/>
      <w:marTop w:val="0"/>
      <w:marBottom w:val="0"/>
      <w:divBdr>
        <w:top w:val="none" w:sz="0" w:space="0" w:color="auto"/>
        <w:left w:val="none" w:sz="0" w:space="0" w:color="auto"/>
        <w:bottom w:val="none" w:sz="0" w:space="0" w:color="auto"/>
        <w:right w:val="none" w:sz="0" w:space="0" w:color="auto"/>
      </w:divBdr>
    </w:div>
    <w:div w:id="775370266">
      <w:bodyDiv w:val="1"/>
      <w:marLeft w:val="0"/>
      <w:marRight w:val="0"/>
      <w:marTop w:val="0"/>
      <w:marBottom w:val="0"/>
      <w:divBdr>
        <w:top w:val="none" w:sz="0" w:space="0" w:color="auto"/>
        <w:left w:val="none" w:sz="0" w:space="0" w:color="auto"/>
        <w:bottom w:val="none" w:sz="0" w:space="0" w:color="auto"/>
        <w:right w:val="none" w:sz="0" w:space="0" w:color="auto"/>
      </w:divBdr>
      <w:divsChild>
        <w:div w:id="2034259716">
          <w:marLeft w:val="0"/>
          <w:marRight w:val="0"/>
          <w:marTop w:val="0"/>
          <w:marBottom w:val="0"/>
          <w:divBdr>
            <w:top w:val="none" w:sz="0" w:space="0" w:color="auto"/>
            <w:left w:val="none" w:sz="0" w:space="0" w:color="auto"/>
            <w:bottom w:val="none" w:sz="0" w:space="0" w:color="auto"/>
            <w:right w:val="none" w:sz="0" w:space="0" w:color="auto"/>
          </w:divBdr>
        </w:div>
        <w:div w:id="481770967">
          <w:marLeft w:val="0"/>
          <w:marRight w:val="0"/>
          <w:marTop w:val="0"/>
          <w:marBottom w:val="0"/>
          <w:divBdr>
            <w:top w:val="none" w:sz="0" w:space="0" w:color="auto"/>
            <w:left w:val="none" w:sz="0" w:space="0" w:color="auto"/>
            <w:bottom w:val="none" w:sz="0" w:space="0" w:color="auto"/>
            <w:right w:val="none" w:sz="0" w:space="0" w:color="auto"/>
          </w:divBdr>
        </w:div>
        <w:div w:id="1204102687">
          <w:marLeft w:val="0"/>
          <w:marRight w:val="0"/>
          <w:marTop w:val="0"/>
          <w:marBottom w:val="0"/>
          <w:divBdr>
            <w:top w:val="none" w:sz="0" w:space="0" w:color="auto"/>
            <w:left w:val="none" w:sz="0" w:space="0" w:color="auto"/>
            <w:bottom w:val="none" w:sz="0" w:space="0" w:color="auto"/>
            <w:right w:val="none" w:sz="0" w:space="0" w:color="auto"/>
          </w:divBdr>
        </w:div>
        <w:div w:id="1207596654">
          <w:marLeft w:val="0"/>
          <w:marRight w:val="0"/>
          <w:marTop w:val="0"/>
          <w:marBottom w:val="0"/>
          <w:divBdr>
            <w:top w:val="none" w:sz="0" w:space="0" w:color="auto"/>
            <w:left w:val="none" w:sz="0" w:space="0" w:color="auto"/>
            <w:bottom w:val="none" w:sz="0" w:space="0" w:color="auto"/>
            <w:right w:val="none" w:sz="0" w:space="0" w:color="auto"/>
          </w:divBdr>
        </w:div>
        <w:div w:id="489755386">
          <w:marLeft w:val="0"/>
          <w:marRight w:val="0"/>
          <w:marTop w:val="0"/>
          <w:marBottom w:val="0"/>
          <w:divBdr>
            <w:top w:val="none" w:sz="0" w:space="0" w:color="auto"/>
            <w:left w:val="none" w:sz="0" w:space="0" w:color="auto"/>
            <w:bottom w:val="none" w:sz="0" w:space="0" w:color="auto"/>
            <w:right w:val="none" w:sz="0" w:space="0" w:color="auto"/>
          </w:divBdr>
        </w:div>
        <w:div w:id="314916350">
          <w:marLeft w:val="0"/>
          <w:marRight w:val="0"/>
          <w:marTop w:val="0"/>
          <w:marBottom w:val="0"/>
          <w:divBdr>
            <w:top w:val="none" w:sz="0" w:space="0" w:color="auto"/>
            <w:left w:val="none" w:sz="0" w:space="0" w:color="auto"/>
            <w:bottom w:val="none" w:sz="0" w:space="0" w:color="auto"/>
            <w:right w:val="none" w:sz="0" w:space="0" w:color="auto"/>
          </w:divBdr>
        </w:div>
        <w:div w:id="2116365543">
          <w:marLeft w:val="0"/>
          <w:marRight w:val="0"/>
          <w:marTop w:val="0"/>
          <w:marBottom w:val="0"/>
          <w:divBdr>
            <w:top w:val="none" w:sz="0" w:space="0" w:color="auto"/>
            <w:left w:val="none" w:sz="0" w:space="0" w:color="auto"/>
            <w:bottom w:val="none" w:sz="0" w:space="0" w:color="auto"/>
            <w:right w:val="none" w:sz="0" w:space="0" w:color="auto"/>
          </w:divBdr>
        </w:div>
        <w:div w:id="1762215157">
          <w:marLeft w:val="0"/>
          <w:marRight w:val="0"/>
          <w:marTop w:val="0"/>
          <w:marBottom w:val="0"/>
          <w:divBdr>
            <w:top w:val="none" w:sz="0" w:space="0" w:color="auto"/>
            <w:left w:val="none" w:sz="0" w:space="0" w:color="auto"/>
            <w:bottom w:val="none" w:sz="0" w:space="0" w:color="auto"/>
            <w:right w:val="none" w:sz="0" w:space="0" w:color="auto"/>
          </w:divBdr>
        </w:div>
        <w:div w:id="1896619066">
          <w:marLeft w:val="0"/>
          <w:marRight w:val="0"/>
          <w:marTop w:val="0"/>
          <w:marBottom w:val="0"/>
          <w:divBdr>
            <w:top w:val="none" w:sz="0" w:space="0" w:color="auto"/>
            <w:left w:val="none" w:sz="0" w:space="0" w:color="auto"/>
            <w:bottom w:val="none" w:sz="0" w:space="0" w:color="auto"/>
            <w:right w:val="none" w:sz="0" w:space="0" w:color="auto"/>
          </w:divBdr>
        </w:div>
        <w:div w:id="1240285792">
          <w:marLeft w:val="0"/>
          <w:marRight w:val="0"/>
          <w:marTop w:val="0"/>
          <w:marBottom w:val="0"/>
          <w:divBdr>
            <w:top w:val="none" w:sz="0" w:space="0" w:color="auto"/>
            <w:left w:val="none" w:sz="0" w:space="0" w:color="auto"/>
            <w:bottom w:val="none" w:sz="0" w:space="0" w:color="auto"/>
            <w:right w:val="none" w:sz="0" w:space="0" w:color="auto"/>
          </w:divBdr>
        </w:div>
        <w:div w:id="931935498">
          <w:marLeft w:val="0"/>
          <w:marRight w:val="0"/>
          <w:marTop w:val="0"/>
          <w:marBottom w:val="0"/>
          <w:divBdr>
            <w:top w:val="none" w:sz="0" w:space="0" w:color="auto"/>
            <w:left w:val="none" w:sz="0" w:space="0" w:color="auto"/>
            <w:bottom w:val="none" w:sz="0" w:space="0" w:color="auto"/>
            <w:right w:val="none" w:sz="0" w:space="0" w:color="auto"/>
          </w:divBdr>
        </w:div>
        <w:div w:id="1691103242">
          <w:marLeft w:val="0"/>
          <w:marRight w:val="0"/>
          <w:marTop w:val="0"/>
          <w:marBottom w:val="0"/>
          <w:divBdr>
            <w:top w:val="none" w:sz="0" w:space="0" w:color="auto"/>
            <w:left w:val="none" w:sz="0" w:space="0" w:color="auto"/>
            <w:bottom w:val="none" w:sz="0" w:space="0" w:color="auto"/>
            <w:right w:val="none" w:sz="0" w:space="0" w:color="auto"/>
          </w:divBdr>
        </w:div>
        <w:div w:id="263996065">
          <w:marLeft w:val="0"/>
          <w:marRight w:val="0"/>
          <w:marTop w:val="0"/>
          <w:marBottom w:val="0"/>
          <w:divBdr>
            <w:top w:val="none" w:sz="0" w:space="0" w:color="auto"/>
            <w:left w:val="none" w:sz="0" w:space="0" w:color="auto"/>
            <w:bottom w:val="none" w:sz="0" w:space="0" w:color="auto"/>
            <w:right w:val="none" w:sz="0" w:space="0" w:color="auto"/>
          </w:divBdr>
        </w:div>
        <w:div w:id="904612112">
          <w:marLeft w:val="0"/>
          <w:marRight w:val="0"/>
          <w:marTop w:val="0"/>
          <w:marBottom w:val="0"/>
          <w:divBdr>
            <w:top w:val="none" w:sz="0" w:space="0" w:color="auto"/>
            <w:left w:val="none" w:sz="0" w:space="0" w:color="auto"/>
            <w:bottom w:val="none" w:sz="0" w:space="0" w:color="auto"/>
            <w:right w:val="none" w:sz="0" w:space="0" w:color="auto"/>
          </w:divBdr>
        </w:div>
        <w:div w:id="1410616281">
          <w:marLeft w:val="0"/>
          <w:marRight w:val="0"/>
          <w:marTop w:val="0"/>
          <w:marBottom w:val="0"/>
          <w:divBdr>
            <w:top w:val="none" w:sz="0" w:space="0" w:color="auto"/>
            <w:left w:val="none" w:sz="0" w:space="0" w:color="auto"/>
            <w:bottom w:val="none" w:sz="0" w:space="0" w:color="auto"/>
            <w:right w:val="none" w:sz="0" w:space="0" w:color="auto"/>
          </w:divBdr>
        </w:div>
        <w:div w:id="9961947">
          <w:marLeft w:val="0"/>
          <w:marRight w:val="0"/>
          <w:marTop w:val="0"/>
          <w:marBottom w:val="0"/>
          <w:divBdr>
            <w:top w:val="none" w:sz="0" w:space="0" w:color="auto"/>
            <w:left w:val="none" w:sz="0" w:space="0" w:color="auto"/>
            <w:bottom w:val="none" w:sz="0" w:space="0" w:color="auto"/>
            <w:right w:val="none" w:sz="0" w:space="0" w:color="auto"/>
          </w:divBdr>
        </w:div>
        <w:div w:id="1599098436">
          <w:marLeft w:val="0"/>
          <w:marRight w:val="0"/>
          <w:marTop w:val="0"/>
          <w:marBottom w:val="0"/>
          <w:divBdr>
            <w:top w:val="none" w:sz="0" w:space="0" w:color="auto"/>
            <w:left w:val="none" w:sz="0" w:space="0" w:color="auto"/>
            <w:bottom w:val="none" w:sz="0" w:space="0" w:color="auto"/>
            <w:right w:val="none" w:sz="0" w:space="0" w:color="auto"/>
          </w:divBdr>
        </w:div>
      </w:divsChild>
    </w:div>
    <w:div w:id="775371053">
      <w:bodyDiv w:val="1"/>
      <w:marLeft w:val="0"/>
      <w:marRight w:val="0"/>
      <w:marTop w:val="0"/>
      <w:marBottom w:val="0"/>
      <w:divBdr>
        <w:top w:val="none" w:sz="0" w:space="0" w:color="auto"/>
        <w:left w:val="none" w:sz="0" w:space="0" w:color="auto"/>
        <w:bottom w:val="none" w:sz="0" w:space="0" w:color="auto"/>
        <w:right w:val="none" w:sz="0" w:space="0" w:color="auto"/>
      </w:divBdr>
    </w:div>
    <w:div w:id="785925067">
      <w:bodyDiv w:val="1"/>
      <w:marLeft w:val="0"/>
      <w:marRight w:val="0"/>
      <w:marTop w:val="0"/>
      <w:marBottom w:val="0"/>
      <w:divBdr>
        <w:top w:val="none" w:sz="0" w:space="0" w:color="auto"/>
        <w:left w:val="none" w:sz="0" w:space="0" w:color="auto"/>
        <w:bottom w:val="none" w:sz="0" w:space="0" w:color="auto"/>
        <w:right w:val="none" w:sz="0" w:space="0" w:color="auto"/>
      </w:divBdr>
    </w:div>
    <w:div w:id="811676883">
      <w:bodyDiv w:val="1"/>
      <w:marLeft w:val="0"/>
      <w:marRight w:val="0"/>
      <w:marTop w:val="0"/>
      <w:marBottom w:val="0"/>
      <w:divBdr>
        <w:top w:val="none" w:sz="0" w:space="0" w:color="auto"/>
        <w:left w:val="none" w:sz="0" w:space="0" w:color="auto"/>
        <w:bottom w:val="none" w:sz="0" w:space="0" w:color="auto"/>
        <w:right w:val="none" w:sz="0" w:space="0" w:color="auto"/>
      </w:divBdr>
    </w:div>
    <w:div w:id="843401781">
      <w:bodyDiv w:val="1"/>
      <w:marLeft w:val="0"/>
      <w:marRight w:val="0"/>
      <w:marTop w:val="0"/>
      <w:marBottom w:val="0"/>
      <w:divBdr>
        <w:top w:val="none" w:sz="0" w:space="0" w:color="auto"/>
        <w:left w:val="none" w:sz="0" w:space="0" w:color="auto"/>
        <w:bottom w:val="none" w:sz="0" w:space="0" w:color="auto"/>
        <w:right w:val="none" w:sz="0" w:space="0" w:color="auto"/>
      </w:divBdr>
    </w:div>
    <w:div w:id="844707180">
      <w:bodyDiv w:val="1"/>
      <w:marLeft w:val="0"/>
      <w:marRight w:val="0"/>
      <w:marTop w:val="0"/>
      <w:marBottom w:val="0"/>
      <w:divBdr>
        <w:top w:val="none" w:sz="0" w:space="0" w:color="auto"/>
        <w:left w:val="none" w:sz="0" w:space="0" w:color="auto"/>
        <w:bottom w:val="none" w:sz="0" w:space="0" w:color="auto"/>
        <w:right w:val="none" w:sz="0" w:space="0" w:color="auto"/>
      </w:divBdr>
    </w:div>
    <w:div w:id="857818022">
      <w:bodyDiv w:val="1"/>
      <w:marLeft w:val="0"/>
      <w:marRight w:val="0"/>
      <w:marTop w:val="0"/>
      <w:marBottom w:val="0"/>
      <w:divBdr>
        <w:top w:val="none" w:sz="0" w:space="0" w:color="auto"/>
        <w:left w:val="none" w:sz="0" w:space="0" w:color="auto"/>
        <w:bottom w:val="none" w:sz="0" w:space="0" w:color="auto"/>
        <w:right w:val="none" w:sz="0" w:space="0" w:color="auto"/>
      </w:divBdr>
    </w:div>
    <w:div w:id="930821053">
      <w:bodyDiv w:val="1"/>
      <w:marLeft w:val="0"/>
      <w:marRight w:val="0"/>
      <w:marTop w:val="0"/>
      <w:marBottom w:val="0"/>
      <w:divBdr>
        <w:top w:val="none" w:sz="0" w:space="0" w:color="auto"/>
        <w:left w:val="none" w:sz="0" w:space="0" w:color="auto"/>
        <w:bottom w:val="none" w:sz="0" w:space="0" w:color="auto"/>
        <w:right w:val="none" w:sz="0" w:space="0" w:color="auto"/>
      </w:divBdr>
      <w:divsChild>
        <w:div w:id="1767800817">
          <w:marLeft w:val="0"/>
          <w:marRight w:val="0"/>
          <w:marTop w:val="0"/>
          <w:marBottom w:val="0"/>
          <w:divBdr>
            <w:top w:val="none" w:sz="0" w:space="0" w:color="auto"/>
            <w:left w:val="none" w:sz="0" w:space="0" w:color="auto"/>
            <w:bottom w:val="none" w:sz="0" w:space="0" w:color="auto"/>
            <w:right w:val="none" w:sz="0" w:space="0" w:color="auto"/>
          </w:divBdr>
        </w:div>
        <w:div w:id="461194990">
          <w:marLeft w:val="0"/>
          <w:marRight w:val="0"/>
          <w:marTop w:val="0"/>
          <w:marBottom w:val="0"/>
          <w:divBdr>
            <w:top w:val="none" w:sz="0" w:space="0" w:color="auto"/>
            <w:left w:val="none" w:sz="0" w:space="0" w:color="auto"/>
            <w:bottom w:val="none" w:sz="0" w:space="0" w:color="auto"/>
            <w:right w:val="none" w:sz="0" w:space="0" w:color="auto"/>
          </w:divBdr>
        </w:div>
        <w:div w:id="1497188316">
          <w:marLeft w:val="0"/>
          <w:marRight w:val="0"/>
          <w:marTop w:val="0"/>
          <w:marBottom w:val="0"/>
          <w:divBdr>
            <w:top w:val="none" w:sz="0" w:space="0" w:color="auto"/>
            <w:left w:val="none" w:sz="0" w:space="0" w:color="auto"/>
            <w:bottom w:val="none" w:sz="0" w:space="0" w:color="auto"/>
            <w:right w:val="none" w:sz="0" w:space="0" w:color="auto"/>
          </w:divBdr>
        </w:div>
        <w:div w:id="1532961970">
          <w:marLeft w:val="0"/>
          <w:marRight w:val="0"/>
          <w:marTop w:val="0"/>
          <w:marBottom w:val="0"/>
          <w:divBdr>
            <w:top w:val="none" w:sz="0" w:space="0" w:color="auto"/>
            <w:left w:val="none" w:sz="0" w:space="0" w:color="auto"/>
            <w:bottom w:val="none" w:sz="0" w:space="0" w:color="auto"/>
            <w:right w:val="none" w:sz="0" w:space="0" w:color="auto"/>
          </w:divBdr>
        </w:div>
        <w:div w:id="1509976613">
          <w:marLeft w:val="0"/>
          <w:marRight w:val="0"/>
          <w:marTop w:val="0"/>
          <w:marBottom w:val="0"/>
          <w:divBdr>
            <w:top w:val="none" w:sz="0" w:space="0" w:color="auto"/>
            <w:left w:val="none" w:sz="0" w:space="0" w:color="auto"/>
            <w:bottom w:val="none" w:sz="0" w:space="0" w:color="auto"/>
            <w:right w:val="none" w:sz="0" w:space="0" w:color="auto"/>
          </w:divBdr>
        </w:div>
      </w:divsChild>
    </w:div>
    <w:div w:id="943801819">
      <w:bodyDiv w:val="1"/>
      <w:marLeft w:val="0"/>
      <w:marRight w:val="0"/>
      <w:marTop w:val="0"/>
      <w:marBottom w:val="0"/>
      <w:divBdr>
        <w:top w:val="none" w:sz="0" w:space="0" w:color="auto"/>
        <w:left w:val="none" w:sz="0" w:space="0" w:color="auto"/>
        <w:bottom w:val="none" w:sz="0" w:space="0" w:color="auto"/>
        <w:right w:val="none" w:sz="0" w:space="0" w:color="auto"/>
      </w:divBdr>
    </w:div>
    <w:div w:id="950169309">
      <w:bodyDiv w:val="1"/>
      <w:marLeft w:val="0"/>
      <w:marRight w:val="0"/>
      <w:marTop w:val="0"/>
      <w:marBottom w:val="0"/>
      <w:divBdr>
        <w:top w:val="none" w:sz="0" w:space="0" w:color="auto"/>
        <w:left w:val="none" w:sz="0" w:space="0" w:color="auto"/>
        <w:bottom w:val="none" w:sz="0" w:space="0" w:color="auto"/>
        <w:right w:val="none" w:sz="0" w:space="0" w:color="auto"/>
      </w:divBdr>
    </w:div>
    <w:div w:id="957491103">
      <w:bodyDiv w:val="1"/>
      <w:marLeft w:val="0"/>
      <w:marRight w:val="0"/>
      <w:marTop w:val="0"/>
      <w:marBottom w:val="0"/>
      <w:divBdr>
        <w:top w:val="none" w:sz="0" w:space="0" w:color="auto"/>
        <w:left w:val="none" w:sz="0" w:space="0" w:color="auto"/>
        <w:bottom w:val="none" w:sz="0" w:space="0" w:color="auto"/>
        <w:right w:val="none" w:sz="0" w:space="0" w:color="auto"/>
      </w:divBdr>
    </w:div>
    <w:div w:id="1025524992">
      <w:bodyDiv w:val="1"/>
      <w:marLeft w:val="0"/>
      <w:marRight w:val="0"/>
      <w:marTop w:val="0"/>
      <w:marBottom w:val="0"/>
      <w:divBdr>
        <w:top w:val="none" w:sz="0" w:space="0" w:color="auto"/>
        <w:left w:val="none" w:sz="0" w:space="0" w:color="auto"/>
        <w:bottom w:val="none" w:sz="0" w:space="0" w:color="auto"/>
        <w:right w:val="none" w:sz="0" w:space="0" w:color="auto"/>
      </w:divBdr>
    </w:div>
    <w:div w:id="1025715671">
      <w:bodyDiv w:val="1"/>
      <w:marLeft w:val="0"/>
      <w:marRight w:val="0"/>
      <w:marTop w:val="0"/>
      <w:marBottom w:val="0"/>
      <w:divBdr>
        <w:top w:val="none" w:sz="0" w:space="0" w:color="auto"/>
        <w:left w:val="none" w:sz="0" w:space="0" w:color="auto"/>
        <w:bottom w:val="none" w:sz="0" w:space="0" w:color="auto"/>
        <w:right w:val="none" w:sz="0" w:space="0" w:color="auto"/>
      </w:divBdr>
    </w:div>
    <w:div w:id="1041711158">
      <w:bodyDiv w:val="1"/>
      <w:marLeft w:val="0"/>
      <w:marRight w:val="0"/>
      <w:marTop w:val="0"/>
      <w:marBottom w:val="0"/>
      <w:divBdr>
        <w:top w:val="none" w:sz="0" w:space="0" w:color="auto"/>
        <w:left w:val="none" w:sz="0" w:space="0" w:color="auto"/>
        <w:bottom w:val="none" w:sz="0" w:space="0" w:color="auto"/>
        <w:right w:val="none" w:sz="0" w:space="0" w:color="auto"/>
      </w:divBdr>
      <w:divsChild>
        <w:div w:id="605118320">
          <w:marLeft w:val="0"/>
          <w:marRight w:val="0"/>
          <w:marTop w:val="0"/>
          <w:marBottom w:val="0"/>
          <w:divBdr>
            <w:top w:val="none" w:sz="0" w:space="0" w:color="auto"/>
            <w:left w:val="none" w:sz="0" w:space="0" w:color="auto"/>
            <w:bottom w:val="none" w:sz="0" w:space="0" w:color="auto"/>
            <w:right w:val="none" w:sz="0" w:space="0" w:color="auto"/>
          </w:divBdr>
          <w:divsChild>
            <w:div w:id="508956756">
              <w:marLeft w:val="0"/>
              <w:marRight w:val="0"/>
              <w:marTop w:val="0"/>
              <w:marBottom w:val="0"/>
              <w:divBdr>
                <w:top w:val="none" w:sz="0" w:space="0" w:color="auto"/>
                <w:left w:val="none" w:sz="0" w:space="0" w:color="auto"/>
                <w:bottom w:val="none" w:sz="0" w:space="0" w:color="auto"/>
                <w:right w:val="none" w:sz="0" w:space="0" w:color="auto"/>
              </w:divBdr>
            </w:div>
            <w:div w:id="1832938783">
              <w:marLeft w:val="0"/>
              <w:marRight w:val="0"/>
              <w:marTop w:val="0"/>
              <w:marBottom w:val="0"/>
              <w:divBdr>
                <w:top w:val="none" w:sz="0" w:space="0" w:color="auto"/>
                <w:left w:val="none" w:sz="0" w:space="0" w:color="auto"/>
                <w:bottom w:val="none" w:sz="0" w:space="0" w:color="auto"/>
                <w:right w:val="none" w:sz="0" w:space="0" w:color="auto"/>
              </w:divBdr>
            </w:div>
            <w:div w:id="1574270334">
              <w:marLeft w:val="0"/>
              <w:marRight w:val="0"/>
              <w:marTop w:val="0"/>
              <w:marBottom w:val="0"/>
              <w:divBdr>
                <w:top w:val="none" w:sz="0" w:space="0" w:color="auto"/>
                <w:left w:val="none" w:sz="0" w:space="0" w:color="auto"/>
                <w:bottom w:val="none" w:sz="0" w:space="0" w:color="auto"/>
                <w:right w:val="none" w:sz="0" w:space="0" w:color="auto"/>
              </w:divBdr>
            </w:div>
            <w:div w:id="397287507">
              <w:marLeft w:val="0"/>
              <w:marRight w:val="0"/>
              <w:marTop w:val="0"/>
              <w:marBottom w:val="0"/>
              <w:divBdr>
                <w:top w:val="none" w:sz="0" w:space="0" w:color="auto"/>
                <w:left w:val="none" w:sz="0" w:space="0" w:color="auto"/>
                <w:bottom w:val="none" w:sz="0" w:space="0" w:color="auto"/>
                <w:right w:val="none" w:sz="0" w:space="0" w:color="auto"/>
              </w:divBdr>
            </w:div>
            <w:div w:id="780958055">
              <w:marLeft w:val="0"/>
              <w:marRight w:val="0"/>
              <w:marTop w:val="0"/>
              <w:marBottom w:val="0"/>
              <w:divBdr>
                <w:top w:val="none" w:sz="0" w:space="0" w:color="auto"/>
                <w:left w:val="none" w:sz="0" w:space="0" w:color="auto"/>
                <w:bottom w:val="none" w:sz="0" w:space="0" w:color="auto"/>
                <w:right w:val="none" w:sz="0" w:space="0" w:color="auto"/>
              </w:divBdr>
            </w:div>
            <w:div w:id="466708463">
              <w:marLeft w:val="0"/>
              <w:marRight w:val="0"/>
              <w:marTop w:val="0"/>
              <w:marBottom w:val="0"/>
              <w:divBdr>
                <w:top w:val="none" w:sz="0" w:space="0" w:color="auto"/>
                <w:left w:val="none" w:sz="0" w:space="0" w:color="auto"/>
                <w:bottom w:val="none" w:sz="0" w:space="0" w:color="auto"/>
                <w:right w:val="none" w:sz="0" w:space="0" w:color="auto"/>
              </w:divBdr>
            </w:div>
            <w:div w:id="1754861943">
              <w:marLeft w:val="0"/>
              <w:marRight w:val="0"/>
              <w:marTop w:val="0"/>
              <w:marBottom w:val="0"/>
              <w:divBdr>
                <w:top w:val="none" w:sz="0" w:space="0" w:color="auto"/>
                <w:left w:val="none" w:sz="0" w:space="0" w:color="auto"/>
                <w:bottom w:val="none" w:sz="0" w:space="0" w:color="auto"/>
                <w:right w:val="none" w:sz="0" w:space="0" w:color="auto"/>
              </w:divBdr>
            </w:div>
            <w:div w:id="925962384">
              <w:marLeft w:val="0"/>
              <w:marRight w:val="0"/>
              <w:marTop w:val="0"/>
              <w:marBottom w:val="0"/>
              <w:divBdr>
                <w:top w:val="none" w:sz="0" w:space="0" w:color="auto"/>
                <w:left w:val="none" w:sz="0" w:space="0" w:color="auto"/>
                <w:bottom w:val="none" w:sz="0" w:space="0" w:color="auto"/>
                <w:right w:val="none" w:sz="0" w:space="0" w:color="auto"/>
              </w:divBdr>
            </w:div>
            <w:div w:id="709693552">
              <w:marLeft w:val="0"/>
              <w:marRight w:val="0"/>
              <w:marTop w:val="0"/>
              <w:marBottom w:val="0"/>
              <w:divBdr>
                <w:top w:val="none" w:sz="0" w:space="0" w:color="auto"/>
                <w:left w:val="none" w:sz="0" w:space="0" w:color="auto"/>
                <w:bottom w:val="none" w:sz="0" w:space="0" w:color="auto"/>
                <w:right w:val="none" w:sz="0" w:space="0" w:color="auto"/>
              </w:divBdr>
            </w:div>
            <w:div w:id="568879416">
              <w:marLeft w:val="0"/>
              <w:marRight w:val="0"/>
              <w:marTop w:val="0"/>
              <w:marBottom w:val="0"/>
              <w:divBdr>
                <w:top w:val="none" w:sz="0" w:space="0" w:color="auto"/>
                <w:left w:val="none" w:sz="0" w:space="0" w:color="auto"/>
                <w:bottom w:val="none" w:sz="0" w:space="0" w:color="auto"/>
                <w:right w:val="none" w:sz="0" w:space="0" w:color="auto"/>
              </w:divBdr>
            </w:div>
          </w:divsChild>
        </w:div>
        <w:div w:id="1959986431">
          <w:marLeft w:val="0"/>
          <w:marRight w:val="0"/>
          <w:marTop w:val="0"/>
          <w:marBottom w:val="0"/>
          <w:divBdr>
            <w:top w:val="none" w:sz="0" w:space="0" w:color="auto"/>
            <w:left w:val="none" w:sz="0" w:space="0" w:color="auto"/>
            <w:bottom w:val="none" w:sz="0" w:space="0" w:color="auto"/>
            <w:right w:val="none" w:sz="0" w:space="0" w:color="auto"/>
          </w:divBdr>
          <w:divsChild>
            <w:div w:id="2024352532">
              <w:marLeft w:val="0"/>
              <w:marRight w:val="0"/>
              <w:marTop w:val="0"/>
              <w:marBottom w:val="0"/>
              <w:divBdr>
                <w:top w:val="none" w:sz="0" w:space="0" w:color="auto"/>
                <w:left w:val="none" w:sz="0" w:space="0" w:color="auto"/>
                <w:bottom w:val="none" w:sz="0" w:space="0" w:color="auto"/>
                <w:right w:val="none" w:sz="0" w:space="0" w:color="auto"/>
              </w:divBdr>
            </w:div>
            <w:div w:id="542140222">
              <w:marLeft w:val="0"/>
              <w:marRight w:val="0"/>
              <w:marTop w:val="0"/>
              <w:marBottom w:val="0"/>
              <w:divBdr>
                <w:top w:val="none" w:sz="0" w:space="0" w:color="auto"/>
                <w:left w:val="none" w:sz="0" w:space="0" w:color="auto"/>
                <w:bottom w:val="none" w:sz="0" w:space="0" w:color="auto"/>
                <w:right w:val="none" w:sz="0" w:space="0" w:color="auto"/>
              </w:divBdr>
            </w:div>
            <w:div w:id="88163293">
              <w:marLeft w:val="0"/>
              <w:marRight w:val="0"/>
              <w:marTop w:val="0"/>
              <w:marBottom w:val="0"/>
              <w:divBdr>
                <w:top w:val="none" w:sz="0" w:space="0" w:color="auto"/>
                <w:left w:val="none" w:sz="0" w:space="0" w:color="auto"/>
                <w:bottom w:val="none" w:sz="0" w:space="0" w:color="auto"/>
                <w:right w:val="none" w:sz="0" w:space="0" w:color="auto"/>
              </w:divBdr>
            </w:div>
            <w:div w:id="566040495">
              <w:marLeft w:val="0"/>
              <w:marRight w:val="0"/>
              <w:marTop w:val="0"/>
              <w:marBottom w:val="0"/>
              <w:divBdr>
                <w:top w:val="none" w:sz="0" w:space="0" w:color="auto"/>
                <w:left w:val="none" w:sz="0" w:space="0" w:color="auto"/>
                <w:bottom w:val="none" w:sz="0" w:space="0" w:color="auto"/>
                <w:right w:val="none" w:sz="0" w:space="0" w:color="auto"/>
              </w:divBdr>
            </w:div>
            <w:div w:id="8289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571448">
      <w:bodyDiv w:val="1"/>
      <w:marLeft w:val="0"/>
      <w:marRight w:val="0"/>
      <w:marTop w:val="0"/>
      <w:marBottom w:val="0"/>
      <w:divBdr>
        <w:top w:val="none" w:sz="0" w:space="0" w:color="auto"/>
        <w:left w:val="none" w:sz="0" w:space="0" w:color="auto"/>
        <w:bottom w:val="none" w:sz="0" w:space="0" w:color="auto"/>
        <w:right w:val="none" w:sz="0" w:space="0" w:color="auto"/>
      </w:divBdr>
      <w:divsChild>
        <w:div w:id="195824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3499231">
      <w:bodyDiv w:val="1"/>
      <w:marLeft w:val="0"/>
      <w:marRight w:val="0"/>
      <w:marTop w:val="0"/>
      <w:marBottom w:val="0"/>
      <w:divBdr>
        <w:top w:val="none" w:sz="0" w:space="0" w:color="auto"/>
        <w:left w:val="none" w:sz="0" w:space="0" w:color="auto"/>
        <w:bottom w:val="none" w:sz="0" w:space="0" w:color="auto"/>
        <w:right w:val="none" w:sz="0" w:space="0" w:color="auto"/>
      </w:divBdr>
    </w:div>
    <w:div w:id="1110316110">
      <w:bodyDiv w:val="1"/>
      <w:marLeft w:val="0"/>
      <w:marRight w:val="0"/>
      <w:marTop w:val="0"/>
      <w:marBottom w:val="0"/>
      <w:divBdr>
        <w:top w:val="none" w:sz="0" w:space="0" w:color="auto"/>
        <w:left w:val="none" w:sz="0" w:space="0" w:color="auto"/>
        <w:bottom w:val="none" w:sz="0" w:space="0" w:color="auto"/>
        <w:right w:val="none" w:sz="0" w:space="0" w:color="auto"/>
      </w:divBdr>
    </w:div>
    <w:div w:id="1120108299">
      <w:bodyDiv w:val="1"/>
      <w:marLeft w:val="0"/>
      <w:marRight w:val="0"/>
      <w:marTop w:val="0"/>
      <w:marBottom w:val="0"/>
      <w:divBdr>
        <w:top w:val="none" w:sz="0" w:space="0" w:color="auto"/>
        <w:left w:val="none" w:sz="0" w:space="0" w:color="auto"/>
        <w:bottom w:val="none" w:sz="0" w:space="0" w:color="auto"/>
        <w:right w:val="none" w:sz="0" w:space="0" w:color="auto"/>
      </w:divBdr>
    </w:div>
    <w:div w:id="1129201857">
      <w:bodyDiv w:val="1"/>
      <w:marLeft w:val="0"/>
      <w:marRight w:val="0"/>
      <w:marTop w:val="0"/>
      <w:marBottom w:val="0"/>
      <w:divBdr>
        <w:top w:val="none" w:sz="0" w:space="0" w:color="auto"/>
        <w:left w:val="none" w:sz="0" w:space="0" w:color="auto"/>
        <w:bottom w:val="none" w:sz="0" w:space="0" w:color="auto"/>
        <w:right w:val="none" w:sz="0" w:space="0" w:color="auto"/>
      </w:divBdr>
    </w:div>
    <w:div w:id="1129664267">
      <w:bodyDiv w:val="1"/>
      <w:marLeft w:val="0"/>
      <w:marRight w:val="0"/>
      <w:marTop w:val="0"/>
      <w:marBottom w:val="0"/>
      <w:divBdr>
        <w:top w:val="none" w:sz="0" w:space="0" w:color="auto"/>
        <w:left w:val="none" w:sz="0" w:space="0" w:color="auto"/>
        <w:bottom w:val="none" w:sz="0" w:space="0" w:color="auto"/>
        <w:right w:val="none" w:sz="0" w:space="0" w:color="auto"/>
      </w:divBdr>
    </w:div>
    <w:div w:id="1159538072">
      <w:bodyDiv w:val="1"/>
      <w:marLeft w:val="0"/>
      <w:marRight w:val="0"/>
      <w:marTop w:val="0"/>
      <w:marBottom w:val="0"/>
      <w:divBdr>
        <w:top w:val="none" w:sz="0" w:space="0" w:color="auto"/>
        <w:left w:val="none" w:sz="0" w:space="0" w:color="auto"/>
        <w:bottom w:val="none" w:sz="0" w:space="0" w:color="auto"/>
        <w:right w:val="none" w:sz="0" w:space="0" w:color="auto"/>
      </w:divBdr>
    </w:div>
    <w:div w:id="1163279384">
      <w:bodyDiv w:val="1"/>
      <w:marLeft w:val="0"/>
      <w:marRight w:val="0"/>
      <w:marTop w:val="0"/>
      <w:marBottom w:val="0"/>
      <w:divBdr>
        <w:top w:val="none" w:sz="0" w:space="0" w:color="auto"/>
        <w:left w:val="none" w:sz="0" w:space="0" w:color="auto"/>
        <w:bottom w:val="none" w:sz="0" w:space="0" w:color="auto"/>
        <w:right w:val="none" w:sz="0" w:space="0" w:color="auto"/>
      </w:divBdr>
      <w:divsChild>
        <w:div w:id="663171328">
          <w:marLeft w:val="0"/>
          <w:marRight w:val="0"/>
          <w:marTop w:val="0"/>
          <w:marBottom w:val="0"/>
          <w:divBdr>
            <w:top w:val="none" w:sz="0" w:space="0" w:color="auto"/>
            <w:left w:val="none" w:sz="0" w:space="0" w:color="auto"/>
            <w:bottom w:val="none" w:sz="0" w:space="0" w:color="auto"/>
            <w:right w:val="none" w:sz="0" w:space="0" w:color="auto"/>
          </w:divBdr>
        </w:div>
        <w:div w:id="525561335">
          <w:marLeft w:val="0"/>
          <w:marRight w:val="0"/>
          <w:marTop w:val="0"/>
          <w:marBottom w:val="0"/>
          <w:divBdr>
            <w:top w:val="none" w:sz="0" w:space="0" w:color="auto"/>
            <w:left w:val="none" w:sz="0" w:space="0" w:color="auto"/>
            <w:bottom w:val="none" w:sz="0" w:space="0" w:color="auto"/>
            <w:right w:val="none" w:sz="0" w:space="0" w:color="auto"/>
          </w:divBdr>
        </w:div>
        <w:div w:id="1458794160">
          <w:marLeft w:val="0"/>
          <w:marRight w:val="0"/>
          <w:marTop w:val="0"/>
          <w:marBottom w:val="0"/>
          <w:divBdr>
            <w:top w:val="none" w:sz="0" w:space="0" w:color="auto"/>
            <w:left w:val="none" w:sz="0" w:space="0" w:color="auto"/>
            <w:bottom w:val="none" w:sz="0" w:space="0" w:color="auto"/>
            <w:right w:val="none" w:sz="0" w:space="0" w:color="auto"/>
          </w:divBdr>
        </w:div>
        <w:div w:id="1895697857">
          <w:marLeft w:val="0"/>
          <w:marRight w:val="0"/>
          <w:marTop w:val="0"/>
          <w:marBottom w:val="0"/>
          <w:divBdr>
            <w:top w:val="none" w:sz="0" w:space="0" w:color="auto"/>
            <w:left w:val="none" w:sz="0" w:space="0" w:color="auto"/>
            <w:bottom w:val="none" w:sz="0" w:space="0" w:color="auto"/>
            <w:right w:val="none" w:sz="0" w:space="0" w:color="auto"/>
          </w:divBdr>
        </w:div>
        <w:div w:id="750200223">
          <w:marLeft w:val="0"/>
          <w:marRight w:val="0"/>
          <w:marTop w:val="0"/>
          <w:marBottom w:val="0"/>
          <w:divBdr>
            <w:top w:val="none" w:sz="0" w:space="0" w:color="auto"/>
            <w:left w:val="none" w:sz="0" w:space="0" w:color="auto"/>
            <w:bottom w:val="none" w:sz="0" w:space="0" w:color="auto"/>
            <w:right w:val="none" w:sz="0" w:space="0" w:color="auto"/>
          </w:divBdr>
        </w:div>
      </w:divsChild>
    </w:div>
    <w:div w:id="1273518429">
      <w:bodyDiv w:val="1"/>
      <w:marLeft w:val="0"/>
      <w:marRight w:val="0"/>
      <w:marTop w:val="0"/>
      <w:marBottom w:val="0"/>
      <w:divBdr>
        <w:top w:val="none" w:sz="0" w:space="0" w:color="auto"/>
        <w:left w:val="none" w:sz="0" w:space="0" w:color="auto"/>
        <w:bottom w:val="none" w:sz="0" w:space="0" w:color="auto"/>
        <w:right w:val="none" w:sz="0" w:space="0" w:color="auto"/>
      </w:divBdr>
      <w:divsChild>
        <w:div w:id="1278441773">
          <w:marLeft w:val="0"/>
          <w:marRight w:val="0"/>
          <w:marTop w:val="0"/>
          <w:marBottom w:val="0"/>
          <w:divBdr>
            <w:top w:val="none" w:sz="0" w:space="0" w:color="auto"/>
            <w:left w:val="none" w:sz="0" w:space="0" w:color="auto"/>
            <w:bottom w:val="none" w:sz="0" w:space="0" w:color="auto"/>
            <w:right w:val="none" w:sz="0" w:space="0" w:color="auto"/>
          </w:divBdr>
        </w:div>
        <w:div w:id="1947886566">
          <w:marLeft w:val="0"/>
          <w:marRight w:val="0"/>
          <w:marTop w:val="0"/>
          <w:marBottom w:val="0"/>
          <w:divBdr>
            <w:top w:val="none" w:sz="0" w:space="0" w:color="auto"/>
            <w:left w:val="none" w:sz="0" w:space="0" w:color="auto"/>
            <w:bottom w:val="none" w:sz="0" w:space="0" w:color="auto"/>
            <w:right w:val="none" w:sz="0" w:space="0" w:color="auto"/>
          </w:divBdr>
        </w:div>
        <w:div w:id="1570118703">
          <w:marLeft w:val="0"/>
          <w:marRight w:val="0"/>
          <w:marTop w:val="0"/>
          <w:marBottom w:val="0"/>
          <w:divBdr>
            <w:top w:val="none" w:sz="0" w:space="0" w:color="auto"/>
            <w:left w:val="none" w:sz="0" w:space="0" w:color="auto"/>
            <w:bottom w:val="none" w:sz="0" w:space="0" w:color="auto"/>
            <w:right w:val="none" w:sz="0" w:space="0" w:color="auto"/>
          </w:divBdr>
        </w:div>
        <w:div w:id="358431980">
          <w:marLeft w:val="0"/>
          <w:marRight w:val="0"/>
          <w:marTop w:val="0"/>
          <w:marBottom w:val="0"/>
          <w:divBdr>
            <w:top w:val="none" w:sz="0" w:space="0" w:color="auto"/>
            <w:left w:val="none" w:sz="0" w:space="0" w:color="auto"/>
            <w:bottom w:val="none" w:sz="0" w:space="0" w:color="auto"/>
            <w:right w:val="none" w:sz="0" w:space="0" w:color="auto"/>
          </w:divBdr>
        </w:div>
      </w:divsChild>
    </w:div>
    <w:div w:id="1307203739">
      <w:bodyDiv w:val="1"/>
      <w:marLeft w:val="0"/>
      <w:marRight w:val="0"/>
      <w:marTop w:val="0"/>
      <w:marBottom w:val="0"/>
      <w:divBdr>
        <w:top w:val="none" w:sz="0" w:space="0" w:color="auto"/>
        <w:left w:val="none" w:sz="0" w:space="0" w:color="auto"/>
        <w:bottom w:val="none" w:sz="0" w:space="0" w:color="auto"/>
        <w:right w:val="none" w:sz="0" w:space="0" w:color="auto"/>
      </w:divBdr>
    </w:div>
    <w:div w:id="1323238725">
      <w:bodyDiv w:val="1"/>
      <w:marLeft w:val="0"/>
      <w:marRight w:val="0"/>
      <w:marTop w:val="0"/>
      <w:marBottom w:val="0"/>
      <w:divBdr>
        <w:top w:val="none" w:sz="0" w:space="0" w:color="auto"/>
        <w:left w:val="none" w:sz="0" w:space="0" w:color="auto"/>
        <w:bottom w:val="none" w:sz="0" w:space="0" w:color="auto"/>
        <w:right w:val="none" w:sz="0" w:space="0" w:color="auto"/>
      </w:divBdr>
    </w:div>
    <w:div w:id="1350520338">
      <w:bodyDiv w:val="1"/>
      <w:marLeft w:val="0"/>
      <w:marRight w:val="0"/>
      <w:marTop w:val="0"/>
      <w:marBottom w:val="0"/>
      <w:divBdr>
        <w:top w:val="none" w:sz="0" w:space="0" w:color="auto"/>
        <w:left w:val="none" w:sz="0" w:space="0" w:color="auto"/>
        <w:bottom w:val="none" w:sz="0" w:space="0" w:color="auto"/>
        <w:right w:val="none" w:sz="0" w:space="0" w:color="auto"/>
      </w:divBdr>
      <w:divsChild>
        <w:div w:id="351300886">
          <w:marLeft w:val="0"/>
          <w:marRight w:val="0"/>
          <w:marTop w:val="0"/>
          <w:marBottom w:val="0"/>
          <w:divBdr>
            <w:top w:val="none" w:sz="0" w:space="0" w:color="auto"/>
            <w:left w:val="none" w:sz="0" w:space="0" w:color="auto"/>
            <w:bottom w:val="none" w:sz="0" w:space="0" w:color="auto"/>
            <w:right w:val="none" w:sz="0" w:space="0" w:color="auto"/>
          </w:divBdr>
        </w:div>
        <w:div w:id="1266114088">
          <w:marLeft w:val="0"/>
          <w:marRight w:val="0"/>
          <w:marTop w:val="0"/>
          <w:marBottom w:val="0"/>
          <w:divBdr>
            <w:top w:val="none" w:sz="0" w:space="0" w:color="auto"/>
            <w:left w:val="none" w:sz="0" w:space="0" w:color="auto"/>
            <w:bottom w:val="none" w:sz="0" w:space="0" w:color="auto"/>
            <w:right w:val="none" w:sz="0" w:space="0" w:color="auto"/>
          </w:divBdr>
        </w:div>
        <w:div w:id="975642752">
          <w:marLeft w:val="0"/>
          <w:marRight w:val="0"/>
          <w:marTop w:val="0"/>
          <w:marBottom w:val="0"/>
          <w:divBdr>
            <w:top w:val="none" w:sz="0" w:space="0" w:color="auto"/>
            <w:left w:val="none" w:sz="0" w:space="0" w:color="auto"/>
            <w:bottom w:val="none" w:sz="0" w:space="0" w:color="auto"/>
            <w:right w:val="none" w:sz="0" w:space="0" w:color="auto"/>
          </w:divBdr>
        </w:div>
        <w:div w:id="848565053">
          <w:marLeft w:val="0"/>
          <w:marRight w:val="0"/>
          <w:marTop w:val="0"/>
          <w:marBottom w:val="0"/>
          <w:divBdr>
            <w:top w:val="none" w:sz="0" w:space="0" w:color="auto"/>
            <w:left w:val="none" w:sz="0" w:space="0" w:color="auto"/>
            <w:bottom w:val="none" w:sz="0" w:space="0" w:color="auto"/>
            <w:right w:val="none" w:sz="0" w:space="0" w:color="auto"/>
          </w:divBdr>
        </w:div>
        <w:div w:id="1395352305">
          <w:marLeft w:val="0"/>
          <w:marRight w:val="0"/>
          <w:marTop w:val="0"/>
          <w:marBottom w:val="0"/>
          <w:divBdr>
            <w:top w:val="none" w:sz="0" w:space="0" w:color="auto"/>
            <w:left w:val="none" w:sz="0" w:space="0" w:color="auto"/>
            <w:bottom w:val="none" w:sz="0" w:space="0" w:color="auto"/>
            <w:right w:val="none" w:sz="0" w:space="0" w:color="auto"/>
          </w:divBdr>
        </w:div>
        <w:div w:id="985427404">
          <w:marLeft w:val="0"/>
          <w:marRight w:val="0"/>
          <w:marTop w:val="0"/>
          <w:marBottom w:val="0"/>
          <w:divBdr>
            <w:top w:val="none" w:sz="0" w:space="0" w:color="auto"/>
            <w:left w:val="none" w:sz="0" w:space="0" w:color="auto"/>
            <w:bottom w:val="none" w:sz="0" w:space="0" w:color="auto"/>
            <w:right w:val="none" w:sz="0" w:space="0" w:color="auto"/>
          </w:divBdr>
        </w:div>
        <w:div w:id="1038554277">
          <w:marLeft w:val="0"/>
          <w:marRight w:val="0"/>
          <w:marTop w:val="0"/>
          <w:marBottom w:val="0"/>
          <w:divBdr>
            <w:top w:val="none" w:sz="0" w:space="0" w:color="auto"/>
            <w:left w:val="none" w:sz="0" w:space="0" w:color="auto"/>
            <w:bottom w:val="none" w:sz="0" w:space="0" w:color="auto"/>
            <w:right w:val="none" w:sz="0" w:space="0" w:color="auto"/>
          </w:divBdr>
        </w:div>
        <w:div w:id="1579896889">
          <w:marLeft w:val="0"/>
          <w:marRight w:val="0"/>
          <w:marTop w:val="0"/>
          <w:marBottom w:val="0"/>
          <w:divBdr>
            <w:top w:val="none" w:sz="0" w:space="0" w:color="auto"/>
            <w:left w:val="none" w:sz="0" w:space="0" w:color="auto"/>
            <w:bottom w:val="none" w:sz="0" w:space="0" w:color="auto"/>
            <w:right w:val="none" w:sz="0" w:space="0" w:color="auto"/>
          </w:divBdr>
        </w:div>
        <w:div w:id="1271669167">
          <w:marLeft w:val="0"/>
          <w:marRight w:val="0"/>
          <w:marTop w:val="0"/>
          <w:marBottom w:val="0"/>
          <w:divBdr>
            <w:top w:val="none" w:sz="0" w:space="0" w:color="auto"/>
            <w:left w:val="none" w:sz="0" w:space="0" w:color="auto"/>
            <w:bottom w:val="none" w:sz="0" w:space="0" w:color="auto"/>
            <w:right w:val="none" w:sz="0" w:space="0" w:color="auto"/>
          </w:divBdr>
        </w:div>
      </w:divsChild>
    </w:div>
    <w:div w:id="1350990307">
      <w:bodyDiv w:val="1"/>
      <w:marLeft w:val="0"/>
      <w:marRight w:val="0"/>
      <w:marTop w:val="0"/>
      <w:marBottom w:val="0"/>
      <w:divBdr>
        <w:top w:val="none" w:sz="0" w:space="0" w:color="auto"/>
        <w:left w:val="none" w:sz="0" w:space="0" w:color="auto"/>
        <w:bottom w:val="none" w:sz="0" w:space="0" w:color="auto"/>
        <w:right w:val="none" w:sz="0" w:space="0" w:color="auto"/>
      </w:divBdr>
      <w:divsChild>
        <w:div w:id="1233584730">
          <w:marLeft w:val="0"/>
          <w:marRight w:val="0"/>
          <w:marTop w:val="0"/>
          <w:marBottom w:val="0"/>
          <w:divBdr>
            <w:top w:val="none" w:sz="0" w:space="0" w:color="auto"/>
            <w:left w:val="none" w:sz="0" w:space="0" w:color="auto"/>
            <w:bottom w:val="none" w:sz="0" w:space="0" w:color="auto"/>
            <w:right w:val="none" w:sz="0" w:space="0" w:color="auto"/>
          </w:divBdr>
          <w:divsChild>
            <w:div w:id="1830166871">
              <w:marLeft w:val="0"/>
              <w:marRight w:val="0"/>
              <w:marTop w:val="0"/>
              <w:marBottom w:val="0"/>
              <w:divBdr>
                <w:top w:val="none" w:sz="0" w:space="0" w:color="auto"/>
                <w:left w:val="none" w:sz="0" w:space="0" w:color="auto"/>
                <w:bottom w:val="none" w:sz="0" w:space="0" w:color="auto"/>
                <w:right w:val="none" w:sz="0" w:space="0" w:color="auto"/>
              </w:divBdr>
            </w:div>
            <w:div w:id="332800321">
              <w:marLeft w:val="0"/>
              <w:marRight w:val="0"/>
              <w:marTop w:val="0"/>
              <w:marBottom w:val="0"/>
              <w:divBdr>
                <w:top w:val="none" w:sz="0" w:space="0" w:color="auto"/>
                <w:left w:val="none" w:sz="0" w:space="0" w:color="auto"/>
                <w:bottom w:val="none" w:sz="0" w:space="0" w:color="auto"/>
                <w:right w:val="none" w:sz="0" w:space="0" w:color="auto"/>
              </w:divBdr>
            </w:div>
            <w:div w:id="1166018564">
              <w:marLeft w:val="0"/>
              <w:marRight w:val="0"/>
              <w:marTop w:val="0"/>
              <w:marBottom w:val="0"/>
              <w:divBdr>
                <w:top w:val="none" w:sz="0" w:space="0" w:color="auto"/>
                <w:left w:val="none" w:sz="0" w:space="0" w:color="auto"/>
                <w:bottom w:val="none" w:sz="0" w:space="0" w:color="auto"/>
                <w:right w:val="none" w:sz="0" w:space="0" w:color="auto"/>
              </w:divBdr>
            </w:div>
            <w:div w:id="147409158">
              <w:marLeft w:val="0"/>
              <w:marRight w:val="0"/>
              <w:marTop w:val="0"/>
              <w:marBottom w:val="0"/>
              <w:divBdr>
                <w:top w:val="none" w:sz="0" w:space="0" w:color="auto"/>
                <w:left w:val="none" w:sz="0" w:space="0" w:color="auto"/>
                <w:bottom w:val="none" w:sz="0" w:space="0" w:color="auto"/>
                <w:right w:val="none" w:sz="0" w:space="0" w:color="auto"/>
              </w:divBdr>
            </w:div>
            <w:div w:id="223375249">
              <w:marLeft w:val="0"/>
              <w:marRight w:val="0"/>
              <w:marTop w:val="0"/>
              <w:marBottom w:val="0"/>
              <w:divBdr>
                <w:top w:val="none" w:sz="0" w:space="0" w:color="auto"/>
                <w:left w:val="none" w:sz="0" w:space="0" w:color="auto"/>
                <w:bottom w:val="none" w:sz="0" w:space="0" w:color="auto"/>
                <w:right w:val="none" w:sz="0" w:space="0" w:color="auto"/>
              </w:divBdr>
            </w:div>
            <w:div w:id="852650593">
              <w:marLeft w:val="0"/>
              <w:marRight w:val="0"/>
              <w:marTop w:val="0"/>
              <w:marBottom w:val="0"/>
              <w:divBdr>
                <w:top w:val="none" w:sz="0" w:space="0" w:color="auto"/>
                <w:left w:val="none" w:sz="0" w:space="0" w:color="auto"/>
                <w:bottom w:val="none" w:sz="0" w:space="0" w:color="auto"/>
                <w:right w:val="none" w:sz="0" w:space="0" w:color="auto"/>
              </w:divBdr>
            </w:div>
            <w:div w:id="1038049771">
              <w:marLeft w:val="0"/>
              <w:marRight w:val="0"/>
              <w:marTop w:val="0"/>
              <w:marBottom w:val="0"/>
              <w:divBdr>
                <w:top w:val="none" w:sz="0" w:space="0" w:color="auto"/>
                <w:left w:val="none" w:sz="0" w:space="0" w:color="auto"/>
                <w:bottom w:val="none" w:sz="0" w:space="0" w:color="auto"/>
                <w:right w:val="none" w:sz="0" w:space="0" w:color="auto"/>
              </w:divBdr>
            </w:div>
            <w:div w:id="568925109">
              <w:marLeft w:val="0"/>
              <w:marRight w:val="0"/>
              <w:marTop w:val="0"/>
              <w:marBottom w:val="0"/>
              <w:divBdr>
                <w:top w:val="none" w:sz="0" w:space="0" w:color="auto"/>
                <w:left w:val="none" w:sz="0" w:space="0" w:color="auto"/>
                <w:bottom w:val="none" w:sz="0" w:space="0" w:color="auto"/>
                <w:right w:val="none" w:sz="0" w:space="0" w:color="auto"/>
              </w:divBdr>
            </w:div>
            <w:div w:id="1008676371">
              <w:marLeft w:val="0"/>
              <w:marRight w:val="0"/>
              <w:marTop w:val="0"/>
              <w:marBottom w:val="0"/>
              <w:divBdr>
                <w:top w:val="none" w:sz="0" w:space="0" w:color="auto"/>
                <w:left w:val="none" w:sz="0" w:space="0" w:color="auto"/>
                <w:bottom w:val="none" w:sz="0" w:space="0" w:color="auto"/>
                <w:right w:val="none" w:sz="0" w:space="0" w:color="auto"/>
              </w:divBdr>
            </w:div>
            <w:div w:id="1201437389">
              <w:marLeft w:val="0"/>
              <w:marRight w:val="0"/>
              <w:marTop w:val="0"/>
              <w:marBottom w:val="0"/>
              <w:divBdr>
                <w:top w:val="none" w:sz="0" w:space="0" w:color="auto"/>
                <w:left w:val="none" w:sz="0" w:space="0" w:color="auto"/>
                <w:bottom w:val="none" w:sz="0" w:space="0" w:color="auto"/>
                <w:right w:val="none" w:sz="0" w:space="0" w:color="auto"/>
              </w:divBdr>
            </w:div>
          </w:divsChild>
        </w:div>
        <w:div w:id="326130923">
          <w:marLeft w:val="0"/>
          <w:marRight w:val="0"/>
          <w:marTop w:val="0"/>
          <w:marBottom w:val="0"/>
          <w:divBdr>
            <w:top w:val="none" w:sz="0" w:space="0" w:color="auto"/>
            <w:left w:val="none" w:sz="0" w:space="0" w:color="auto"/>
            <w:bottom w:val="none" w:sz="0" w:space="0" w:color="auto"/>
            <w:right w:val="none" w:sz="0" w:space="0" w:color="auto"/>
          </w:divBdr>
          <w:divsChild>
            <w:div w:id="1354303235">
              <w:marLeft w:val="0"/>
              <w:marRight w:val="0"/>
              <w:marTop w:val="0"/>
              <w:marBottom w:val="0"/>
              <w:divBdr>
                <w:top w:val="none" w:sz="0" w:space="0" w:color="auto"/>
                <w:left w:val="none" w:sz="0" w:space="0" w:color="auto"/>
                <w:bottom w:val="none" w:sz="0" w:space="0" w:color="auto"/>
                <w:right w:val="none" w:sz="0" w:space="0" w:color="auto"/>
              </w:divBdr>
            </w:div>
            <w:div w:id="26032449">
              <w:marLeft w:val="0"/>
              <w:marRight w:val="0"/>
              <w:marTop w:val="0"/>
              <w:marBottom w:val="0"/>
              <w:divBdr>
                <w:top w:val="none" w:sz="0" w:space="0" w:color="auto"/>
                <w:left w:val="none" w:sz="0" w:space="0" w:color="auto"/>
                <w:bottom w:val="none" w:sz="0" w:space="0" w:color="auto"/>
                <w:right w:val="none" w:sz="0" w:space="0" w:color="auto"/>
              </w:divBdr>
            </w:div>
            <w:div w:id="999583663">
              <w:marLeft w:val="0"/>
              <w:marRight w:val="0"/>
              <w:marTop w:val="0"/>
              <w:marBottom w:val="0"/>
              <w:divBdr>
                <w:top w:val="none" w:sz="0" w:space="0" w:color="auto"/>
                <w:left w:val="none" w:sz="0" w:space="0" w:color="auto"/>
                <w:bottom w:val="none" w:sz="0" w:space="0" w:color="auto"/>
                <w:right w:val="none" w:sz="0" w:space="0" w:color="auto"/>
              </w:divBdr>
            </w:div>
            <w:div w:id="37897684">
              <w:marLeft w:val="0"/>
              <w:marRight w:val="0"/>
              <w:marTop w:val="0"/>
              <w:marBottom w:val="0"/>
              <w:divBdr>
                <w:top w:val="none" w:sz="0" w:space="0" w:color="auto"/>
                <w:left w:val="none" w:sz="0" w:space="0" w:color="auto"/>
                <w:bottom w:val="none" w:sz="0" w:space="0" w:color="auto"/>
                <w:right w:val="none" w:sz="0" w:space="0" w:color="auto"/>
              </w:divBdr>
            </w:div>
            <w:div w:id="210471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436892">
      <w:bodyDiv w:val="1"/>
      <w:marLeft w:val="0"/>
      <w:marRight w:val="0"/>
      <w:marTop w:val="0"/>
      <w:marBottom w:val="0"/>
      <w:divBdr>
        <w:top w:val="none" w:sz="0" w:space="0" w:color="auto"/>
        <w:left w:val="none" w:sz="0" w:space="0" w:color="auto"/>
        <w:bottom w:val="none" w:sz="0" w:space="0" w:color="auto"/>
        <w:right w:val="none" w:sz="0" w:space="0" w:color="auto"/>
      </w:divBdr>
    </w:div>
    <w:div w:id="1393769000">
      <w:bodyDiv w:val="1"/>
      <w:marLeft w:val="0"/>
      <w:marRight w:val="0"/>
      <w:marTop w:val="0"/>
      <w:marBottom w:val="0"/>
      <w:divBdr>
        <w:top w:val="none" w:sz="0" w:space="0" w:color="auto"/>
        <w:left w:val="none" w:sz="0" w:space="0" w:color="auto"/>
        <w:bottom w:val="none" w:sz="0" w:space="0" w:color="auto"/>
        <w:right w:val="none" w:sz="0" w:space="0" w:color="auto"/>
      </w:divBdr>
    </w:div>
    <w:div w:id="1415936043">
      <w:bodyDiv w:val="1"/>
      <w:marLeft w:val="0"/>
      <w:marRight w:val="0"/>
      <w:marTop w:val="0"/>
      <w:marBottom w:val="0"/>
      <w:divBdr>
        <w:top w:val="none" w:sz="0" w:space="0" w:color="auto"/>
        <w:left w:val="none" w:sz="0" w:space="0" w:color="auto"/>
        <w:bottom w:val="none" w:sz="0" w:space="0" w:color="auto"/>
        <w:right w:val="none" w:sz="0" w:space="0" w:color="auto"/>
      </w:divBdr>
    </w:div>
    <w:div w:id="1442804212">
      <w:bodyDiv w:val="1"/>
      <w:marLeft w:val="0"/>
      <w:marRight w:val="0"/>
      <w:marTop w:val="0"/>
      <w:marBottom w:val="0"/>
      <w:divBdr>
        <w:top w:val="none" w:sz="0" w:space="0" w:color="auto"/>
        <w:left w:val="none" w:sz="0" w:space="0" w:color="auto"/>
        <w:bottom w:val="none" w:sz="0" w:space="0" w:color="auto"/>
        <w:right w:val="none" w:sz="0" w:space="0" w:color="auto"/>
      </w:divBdr>
    </w:div>
    <w:div w:id="1445005193">
      <w:bodyDiv w:val="1"/>
      <w:marLeft w:val="0"/>
      <w:marRight w:val="0"/>
      <w:marTop w:val="0"/>
      <w:marBottom w:val="0"/>
      <w:divBdr>
        <w:top w:val="none" w:sz="0" w:space="0" w:color="auto"/>
        <w:left w:val="none" w:sz="0" w:space="0" w:color="auto"/>
        <w:bottom w:val="none" w:sz="0" w:space="0" w:color="auto"/>
        <w:right w:val="none" w:sz="0" w:space="0" w:color="auto"/>
      </w:divBdr>
    </w:div>
    <w:div w:id="1465781393">
      <w:bodyDiv w:val="1"/>
      <w:marLeft w:val="0"/>
      <w:marRight w:val="0"/>
      <w:marTop w:val="0"/>
      <w:marBottom w:val="0"/>
      <w:divBdr>
        <w:top w:val="none" w:sz="0" w:space="0" w:color="auto"/>
        <w:left w:val="none" w:sz="0" w:space="0" w:color="auto"/>
        <w:bottom w:val="none" w:sz="0" w:space="0" w:color="auto"/>
        <w:right w:val="none" w:sz="0" w:space="0" w:color="auto"/>
      </w:divBdr>
    </w:div>
    <w:div w:id="1468205202">
      <w:bodyDiv w:val="1"/>
      <w:marLeft w:val="0"/>
      <w:marRight w:val="0"/>
      <w:marTop w:val="0"/>
      <w:marBottom w:val="0"/>
      <w:divBdr>
        <w:top w:val="none" w:sz="0" w:space="0" w:color="auto"/>
        <w:left w:val="none" w:sz="0" w:space="0" w:color="auto"/>
        <w:bottom w:val="none" w:sz="0" w:space="0" w:color="auto"/>
        <w:right w:val="none" w:sz="0" w:space="0" w:color="auto"/>
      </w:divBdr>
    </w:div>
    <w:div w:id="1487211333">
      <w:bodyDiv w:val="1"/>
      <w:marLeft w:val="0"/>
      <w:marRight w:val="0"/>
      <w:marTop w:val="0"/>
      <w:marBottom w:val="0"/>
      <w:divBdr>
        <w:top w:val="none" w:sz="0" w:space="0" w:color="auto"/>
        <w:left w:val="none" w:sz="0" w:space="0" w:color="auto"/>
        <w:bottom w:val="none" w:sz="0" w:space="0" w:color="auto"/>
        <w:right w:val="none" w:sz="0" w:space="0" w:color="auto"/>
      </w:divBdr>
      <w:divsChild>
        <w:div w:id="926577584">
          <w:marLeft w:val="0"/>
          <w:marRight w:val="0"/>
          <w:marTop w:val="0"/>
          <w:marBottom w:val="0"/>
          <w:divBdr>
            <w:top w:val="none" w:sz="0" w:space="0" w:color="auto"/>
            <w:left w:val="none" w:sz="0" w:space="0" w:color="auto"/>
            <w:bottom w:val="none" w:sz="0" w:space="0" w:color="auto"/>
            <w:right w:val="none" w:sz="0" w:space="0" w:color="auto"/>
          </w:divBdr>
        </w:div>
        <w:div w:id="1199856541">
          <w:marLeft w:val="0"/>
          <w:marRight w:val="0"/>
          <w:marTop w:val="0"/>
          <w:marBottom w:val="0"/>
          <w:divBdr>
            <w:top w:val="none" w:sz="0" w:space="0" w:color="auto"/>
            <w:left w:val="none" w:sz="0" w:space="0" w:color="auto"/>
            <w:bottom w:val="none" w:sz="0" w:space="0" w:color="auto"/>
            <w:right w:val="none" w:sz="0" w:space="0" w:color="auto"/>
          </w:divBdr>
        </w:div>
        <w:div w:id="1021783303">
          <w:marLeft w:val="0"/>
          <w:marRight w:val="0"/>
          <w:marTop w:val="0"/>
          <w:marBottom w:val="0"/>
          <w:divBdr>
            <w:top w:val="none" w:sz="0" w:space="0" w:color="auto"/>
            <w:left w:val="none" w:sz="0" w:space="0" w:color="auto"/>
            <w:bottom w:val="none" w:sz="0" w:space="0" w:color="auto"/>
            <w:right w:val="none" w:sz="0" w:space="0" w:color="auto"/>
          </w:divBdr>
        </w:div>
        <w:div w:id="2014648608">
          <w:marLeft w:val="0"/>
          <w:marRight w:val="0"/>
          <w:marTop w:val="0"/>
          <w:marBottom w:val="0"/>
          <w:divBdr>
            <w:top w:val="none" w:sz="0" w:space="0" w:color="auto"/>
            <w:left w:val="none" w:sz="0" w:space="0" w:color="auto"/>
            <w:bottom w:val="none" w:sz="0" w:space="0" w:color="auto"/>
            <w:right w:val="none" w:sz="0" w:space="0" w:color="auto"/>
          </w:divBdr>
        </w:div>
        <w:div w:id="1533760504">
          <w:marLeft w:val="0"/>
          <w:marRight w:val="0"/>
          <w:marTop w:val="0"/>
          <w:marBottom w:val="0"/>
          <w:divBdr>
            <w:top w:val="none" w:sz="0" w:space="0" w:color="auto"/>
            <w:left w:val="none" w:sz="0" w:space="0" w:color="auto"/>
            <w:bottom w:val="none" w:sz="0" w:space="0" w:color="auto"/>
            <w:right w:val="none" w:sz="0" w:space="0" w:color="auto"/>
          </w:divBdr>
        </w:div>
        <w:div w:id="84811741">
          <w:marLeft w:val="0"/>
          <w:marRight w:val="0"/>
          <w:marTop w:val="0"/>
          <w:marBottom w:val="0"/>
          <w:divBdr>
            <w:top w:val="none" w:sz="0" w:space="0" w:color="auto"/>
            <w:left w:val="none" w:sz="0" w:space="0" w:color="auto"/>
            <w:bottom w:val="none" w:sz="0" w:space="0" w:color="auto"/>
            <w:right w:val="none" w:sz="0" w:space="0" w:color="auto"/>
          </w:divBdr>
        </w:div>
        <w:div w:id="622612187">
          <w:marLeft w:val="0"/>
          <w:marRight w:val="0"/>
          <w:marTop w:val="0"/>
          <w:marBottom w:val="0"/>
          <w:divBdr>
            <w:top w:val="none" w:sz="0" w:space="0" w:color="auto"/>
            <w:left w:val="none" w:sz="0" w:space="0" w:color="auto"/>
            <w:bottom w:val="none" w:sz="0" w:space="0" w:color="auto"/>
            <w:right w:val="none" w:sz="0" w:space="0" w:color="auto"/>
          </w:divBdr>
        </w:div>
        <w:div w:id="1108355216">
          <w:marLeft w:val="0"/>
          <w:marRight w:val="0"/>
          <w:marTop w:val="0"/>
          <w:marBottom w:val="0"/>
          <w:divBdr>
            <w:top w:val="none" w:sz="0" w:space="0" w:color="auto"/>
            <w:left w:val="none" w:sz="0" w:space="0" w:color="auto"/>
            <w:bottom w:val="none" w:sz="0" w:space="0" w:color="auto"/>
            <w:right w:val="none" w:sz="0" w:space="0" w:color="auto"/>
          </w:divBdr>
        </w:div>
        <w:div w:id="603660333">
          <w:marLeft w:val="0"/>
          <w:marRight w:val="0"/>
          <w:marTop w:val="0"/>
          <w:marBottom w:val="0"/>
          <w:divBdr>
            <w:top w:val="none" w:sz="0" w:space="0" w:color="auto"/>
            <w:left w:val="none" w:sz="0" w:space="0" w:color="auto"/>
            <w:bottom w:val="none" w:sz="0" w:space="0" w:color="auto"/>
            <w:right w:val="none" w:sz="0" w:space="0" w:color="auto"/>
          </w:divBdr>
        </w:div>
        <w:div w:id="2024243012">
          <w:marLeft w:val="0"/>
          <w:marRight w:val="0"/>
          <w:marTop w:val="0"/>
          <w:marBottom w:val="0"/>
          <w:divBdr>
            <w:top w:val="none" w:sz="0" w:space="0" w:color="auto"/>
            <w:left w:val="none" w:sz="0" w:space="0" w:color="auto"/>
            <w:bottom w:val="none" w:sz="0" w:space="0" w:color="auto"/>
            <w:right w:val="none" w:sz="0" w:space="0" w:color="auto"/>
          </w:divBdr>
        </w:div>
        <w:div w:id="344787107">
          <w:marLeft w:val="0"/>
          <w:marRight w:val="0"/>
          <w:marTop w:val="0"/>
          <w:marBottom w:val="0"/>
          <w:divBdr>
            <w:top w:val="none" w:sz="0" w:space="0" w:color="auto"/>
            <w:left w:val="none" w:sz="0" w:space="0" w:color="auto"/>
            <w:bottom w:val="none" w:sz="0" w:space="0" w:color="auto"/>
            <w:right w:val="none" w:sz="0" w:space="0" w:color="auto"/>
          </w:divBdr>
        </w:div>
        <w:div w:id="1910069853">
          <w:marLeft w:val="0"/>
          <w:marRight w:val="0"/>
          <w:marTop w:val="0"/>
          <w:marBottom w:val="0"/>
          <w:divBdr>
            <w:top w:val="none" w:sz="0" w:space="0" w:color="auto"/>
            <w:left w:val="none" w:sz="0" w:space="0" w:color="auto"/>
            <w:bottom w:val="none" w:sz="0" w:space="0" w:color="auto"/>
            <w:right w:val="none" w:sz="0" w:space="0" w:color="auto"/>
          </w:divBdr>
        </w:div>
        <w:div w:id="1125855334">
          <w:marLeft w:val="0"/>
          <w:marRight w:val="0"/>
          <w:marTop w:val="0"/>
          <w:marBottom w:val="0"/>
          <w:divBdr>
            <w:top w:val="none" w:sz="0" w:space="0" w:color="auto"/>
            <w:left w:val="none" w:sz="0" w:space="0" w:color="auto"/>
            <w:bottom w:val="none" w:sz="0" w:space="0" w:color="auto"/>
            <w:right w:val="none" w:sz="0" w:space="0" w:color="auto"/>
          </w:divBdr>
        </w:div>
        <w:div w:id="1740247866">
          <w:marLeft w:val="0"/>
          <w:marRight w:val="0"/>
          <w:marTop w:val="0"/>
          <w:marBottom w:val="0"/>
          <w:divBdr>
            <w:top w:val="none" w:sz="0" w:space="0" w:color="auto"/>
            <w:left w:val="none" w:sz="0" w:space="0" w:color="auto"/>
            <w:bottom w:val="none" w:sz="0" w:space="0" w:color="auto"/>
            <w:right w:val="none" w:sz="0" w:space="0" w:color="auto"/>
          </w:divBdr>
        </w:div>
        <w:div w:id="791898838">
          <w:marLeft w:val="0"/>
          <w:marRight w:val="0"/>
          <w:marTop w:val="0"/>
          <w:marBottom w:val="0"/>
          <w:divBdr>
            <w:top w:val="none" w:sz="0" w:space="0" w:color="auto"/>
            <w:left w:val="none" w:sz="0" w:space="0" w:color="auto"/>
            <w:bottom w:val="none" w:sz="0" w:space="0" w:color="auto"/>
            <w:right w:val="none" w:sz="0" w:space="0" w:color="auto"/>
          </w:divBdr>
        </w:div>
        <w:div w:id="2026862890">
          <w:marLeft w:val="0"/>
          <w:marRight w:val="0"/>
          <w:marTop w:val="0"/>
          <w:marBottom w:val="0"/>
          <w:divBdr>
            <w:top w:val="none" w:sz="0" w:space="0" w:color="auto"/>
            <w:left w:val="none" w:sz="0" w:space="0" w:color="auto"/>
            <w:bottom w:val="none" w:sz="0" w:space="0" w:color="auto"/>
            <w:right w:val="none" w:sz="0" w:space="0" w:color="auto"/>
          </w:divBdr>
        </w:div>
        <w:div w:id="1483617002">
          <w:marLeft w:val="0"/>
          <w:marRight w:val="0"/>
          <w:marTop w:val="0"/>
          <w:marBottom w:val="0"/>
          <w:divBdr>
            <w:top w:val="none" w:sz="0" w:space="0" w:color="auto"/>
            <w:left w:val="none" w:sz="0" w:space="0" w:color="auto"/>
            <w:bottom w:val="none" w:sz="0" w:space="0" w:color="auto"/>
            <w:right w:val="none" w:sz="0" w:space="0" w:color="auto"/>
          </w:divBdr>
        </w:div>
      </w:divsChild>
    </w:div>
    <w:div w:id="1503469908">
      <w:bodyDiv w:val="1"/>
      <w:marLeft w:val="0"/>
      <w:marRight w:val="0"/>
      <w:marTop w:val="0"/>
      <w:marBottom w:val="0"/>
      <w:divBdr>
        <w:top w:val="none" w:sz="0" w:space="0" w:color="auto"/>
        <w:left w:val="none" w:sz="0" w:space="0" w:color="auto"/>
        <w:bottom w:val="none" w:sz="0" w:space="0" w:color="auto"/>
        <w:right w:val="none" w:sz="0" w:space="0" w:color="auto"/>
      </w:divBdr>
    </w:div>
    <w:div w:id="1516000289">
      <w:bodyDiv w:val="1"/>
      <w:marLeft w:val="0"/>
      <w:marRight w:val="0"/>
      <w:marTop w:val="0"/>
      <w:marBottom w:val="0"/>
      <w:divBdr>
        <w:top w:val="none" w:sz="0" w:space="0" w:color="auto"/>
        <w:left w:val="none" w:sz="0" w:space="0" w:color="auto"/>
        <w:bottom w:val="none" w:sz="0" w:space="0" w:color="auto"/>
        <w:right w:val="none" w:sz="0" w:space="0" w:color="auto"/>
      </w:divBdr>
    </w:div>
    <w:div w:id="1529022136">
      <w:bodyDiv w:val="1"/>
      <w:marLeft w:val="0"/>
      <w:marRight w:val="0"/>
      <w:marTop w:val="0"/>
      <w:marBottom w:val="0"/>
      <w:divBdr>
        <w:top w:val="none" w:sz="0" w:space="0" w:color="auto"/>
        <w:left w:val="none" w:sz="0" w:space="0" w:color="auto"/>
        <w:bottom w:val="none" w:sz="0" w:space="0" w:color="auto"/>
        <w:right w:val="none" w:sz="0" w:space="0" w:color="auto"/>
      </w:divBdr>
    </w:div>
    <w:div w:id="1604724710">
      <w:bodyDiv w:val="1"/>
      <w:marLeft w:val="0"/>
      <w:marRight w:val="0"/>
      <w:marTop w:val="0"/>
      <w:marBottom w:val="0"/>
      <w:divBdr>
        <w:top w:val="none" w:sz="0" w:space="0" w:color="auto"/>
        <w:left w:val="none" w:sz="0" w:space="0" w:color="auto"/>
        <w:bottom w:val="none" w:sz="0" w:space="0" w:color="auto"/>
        <w:right w:val="none" w:sz="0" w:space="0" w:color="auto"/>
      </w:divBdr>
    </w:div>
    <w:div w:id="1606310170">
      <w:bodyDiv w:val="1"/>
      <w:marLeft w:val="0"/>
      <w:marRight w:val="0"/>
      <w:marTop w:val="0"/>
      <w:marBottom w:val="0"/>
      <w:divBdr>
        <w:top w:val="none" w:sz="0" w:space="0" w:color="auto"/>
        <w:left w:val="none" w:sz="0" w:space="0" w:color="auto"/>
        <w:bottom w:val="none" w:sz="0" w:space="0" w:color="auto"/>
        <w:right w:val="none" w:sz="0" w:space="0" w:color="auto"/>
      </w:divBdr>
      <w:divsChild>
        <w:div w:id="177280355">
          <w:marLeft w:val="0"/>
          <w:marRight w:val="0"/>
          <w:marTop w:val="0"/>
          <w:marBottom w:val="0"/>
          <w:divBdr>
            <w:top w:val="none" w:sz="0" w:space="0" w:color="auto"/>
            <w:left w:val="none" w:sz="0" w:space="0" w:color="auto"/>
            <w:bottom w:val="none" w:sz="0" w:space="0" w:color="auto"/>
            <w:right w:val="none" w:sz="0" w:space="0" w:color="auto"/>
          </w:divBdr>
        </w:div>
        <w:div w:id="2117945283">
          <w:marLeft w:val="0"/>
          <w:marRight w:val="0"/>
          <w:marTop w:val="0"/>
          <w:marBottom w:val="0"/>
          <w:divBdr>
            <w:top w:val="none" w:sz="0" w:space="0" w:color="auto"/>
            <w:left w:val="none" w:sz="0" w:space="0" w:color="auto"/>
            <w:bottom w:val="none" w:sz="0" w:space="0" w:color="auto"/>
            <w:right w:val="none" w:sz="0" w:space="0" w:color="auto"/>
          </w:divBdr>
        </w:div>
        <w:div w:id="1000428831">
          <w:marLeft w:val="0"/>
          <w:marRight w:val="0"/>
          <w:marTop w:val="0"/>
          <w:marBottom w:val="0"/>
          <w:divBdr>
            <w:top w:val="none" w:sz="0" w:space="0" w:color="auto"/>
            <w:left w:val="none" w:sz="0" w:space="0" w:color="auto"/>
            <w:bottom w:val="none" w:sz="0" w:space="0" w:color="auto"/>
            <w:right w:val="none" w:sz="0" w:space="0" w:color="auto"/>
          </w:divBdr>
          <w:divsChild>
            <w:div w:id="742603511">
              <w:marLeft w:val="0"/>
              <w:marRight w:val="0"/>
              <w:marTop w:val="0"/>
              <w:marBottom w:val="0"/>
              <w:divBdr>
                <w:top w:val="none" w:sz="0" w:space="0" w:color="auto"/>
                <w:left w:val="none" w:sz="0" w:space="0" w:color="auto"/>
                <w:bottom w:val="none" w:sz="0" w:space="0" w:color="auto"/>
                <w:right w:val="none" w:sz="0" w:space="0" w:color="auto"/>
              </w:divBdr>
            </w:div>
            <w:div w:id="1174108114">
              <w:marLeft w:val="0"/>
              <w:marRight w:val="0"/>
              <w:marTop w:val="0"/>
              <w:marBottom w:val="0"/>
              <w:divBdr>
                <w:top w:val="none" w:sz="0" w:space="0" w:color="auto"/>
                <w:left w:val="none" w:sz="0" w:space="0" w:color="auto"/>
                <w:bottom w:val="none" w:sz="0" w:space="0" w:color="auto"/>
                <w:right w:val="none" w:sz="0" w:space="0" w:color="auto"/>
              </w:divBdr>
            </w:div>
            <w:div w:id="1874883834">
              <w:marLeft w:val="0"/>
              <w:marRight w:val="0"/>
              <w:marTop w:val="0"/>
              <w:marBottom w:val="0"/>
              <w:divBdr>
                <w:top w:val="none" w:sz="0" w:space="0" w:color="auto"/>
                <w:left w:val="none" w:sz="0" w:space="0" w:color="auto"/>
                <w:bottom w:val="none" w:sz="0" w:space="0" w:color="auto"/>
                <w:right w:val="none" w:sz="0" w:space="0" w:color="auto"/>
              </w:divBdr>
            </w:div>
            <w:div w:id="805510707">
              <w:marLeft w:val="0"/>
              <w:marRight w:val="0"/>
              <w:marTop w:val="0"/>
              <w:marBottom w:val="0"/>
              <w:divBdr>
                <w:top w:val="none" w:sz="0" w:space="0" w:color="auto"/>
                <w:left w:val="none" w:sz="0" w:space="0" w:color="auto"/>
                <w:bottom w:val="none" w:sz="0" w:space="0" w:color="auto"/>
                <w:right w:val="none" w:sz="0" w:space="0" w:color="auto"/>
              </w:divBdr>
            </w:div>
            <w:div w:id="384373085">
              <w:marLeft w:val="0"/>
              <w:marRight w:val="0"/>
              <w:marTop w:val="0"/>
              <w:marBottom w:val="0"/>
              <w:divBdr>
                <w:top w:val="none" w:sz="0" w:space="0" w:color="auto"/>
                <w:left w:val="none" w:sz="0" w:space="0" w:color="auto"/>
                <w:bottom w:val="none" w:sz="0" w:space="0" w:color="auto"/>
                <w:right w:val="none" w:sz="0" w:space="0" w:color="auto"/>
              </w:divBdr>
            </w:div>
            <w:div w:id="151651787">
              <w:marLeft w:val="0"/>
              <w:marRight w:val="0"/>
              <w:marTop w:val="0"/>
              <w:marBottom w:val="0"/>
              <w:divBdr>
                <w:top w:val="none" w:sz="0" w:space="0" w:color="auto"/>
                <w:left w:val="none" w:sz="0" w:space="0" w:color="auto"/>
                <w:bottom w:val="none" w:sz="0" w:space="0" w:color="auto"/>
                <w:right w:val="none" w:sz="0" w:space="0" w:color="auto"/>
              </w:divBdr>
            </w:div>
            <w:div w:id="1902472620">
              <w:marLeft w:val="0"/>
              <w:marRight w:val="0"/>
              <w:marTop w:val="0"/>
              <w:marBottom w:val="0"/>
              <w:divBdr>
                <w:top w:val="none" w:sz="0" w:space="0" w:color="auto"/>
                <w:left w:val="none" w:sz="0" w:space="0" w:color="auto"/>
                <w:bottom w:val="none" w:sz="0" w:space="0" w:color="auto"/>
                <w:right w:val="none" w:sz="0" w:space="0" w:color="auto"/>
              </w:divBdr>
            </w:div>
            <w:div w:id="120802956">
              <w:marLeft w:val="0"/>
              <w:marRight w:val="0"/>
              <w:marTop w:val="0"/>
              <w:marBottom w:val="0"/>
              <w:divBdr>
                <w:top w:val="none" w:sz="0" w:space="0" w:color="auto"/>
                <w:left w:val="none" w:sz="0" w:space="0" w:color="auto"/>
                <w:bottom w:val="none" w:sz="0" w:space="0" w:color="auto"/>
                <w:right w:val="none" w:sz="0" w:space="0" w:color="auto"/>
              </w:divBdr>
            </w:div>
            <w:div w:id="1820268487">
              <w:marLeft w:val="0"/>
              <w:marRight w:val="0"/>
              <w:marTop w:val="0"/>
              <w:marBottom w:val="0"/>
              <w:divBdr>
                <w:top w:val="none" w:sz="0" w:space="0" w:color="auto"/>
                <w:left w:val="none" w:sz="0" w:space="0" w:color="auto"/>
                <w:bottom w:val="none" w:sz="0" w:space="0" w:color="auto"/>
                <w:right w:val="none" w:sz="0" w:space="0" w:color="auto"/>
              </w:divBdr>
            </w:div>
            <w:div w:id="758479854">
              <w:marLeft w:val="0"/>
              <w:marRight w:val="0"/>
              <w:marTop w:val="0"/>
              <w:marBottom w:val="0"/>
              <w:divBdr>
                <w:top w:val="none" w:sz="0" w:space="0" w:color="auto"/>
                <w:left w:val="none" w:sz="0" w:space="0" w:color="auto"/>
                <w:bottom w:val="none" w:sz="0" w:space="0" w:color="auto"/>
                <w:right w:val="none" w:sz="0" w:space="0" w:color="auto"/>
              </w:divBdr>
            </w:div>
            <w:div w:id="1957833021">
              <w:marLeft w:val="0"/>
              <w:marRight w:val="0"/>
              <w:marTop w:val="0"/>
              <w:marBottom w:val="0"/>
              <w:divBdr>
                <w:top w:val="none" w:sz="0" w:space="0" w:color="auto"/>
                <w:left w:val="none" w:sz="0" w:space="0" w:color="auto"/>
                <w:bottom w:val="none" w:sz="0" w:space="0" w:color="auto"/>
                <w:right w:val="none" w:sz="0" w:space="0" w:color="auto"/>
              </w:divBdr>
            </w:div>
            <w:div w:id="1263220689">
              <w:marLeft w:val="0"/>
              <w:marRight w:val="0"/>
              <w:marTop w:val="0"/>
              <w:marBottom w:val="0"/>
              <w:divBdr>
                <w:top w:val="none" w:sz="0" w:space="0" w:color="auto"/>
                <w:left w:val="none" w:sz="0" w:space="0" w:color="auto"/>
                <w:bottom w:val="none" w:sz="0" w:space="0" w:color="auto"/>
                <w:right w:val="none" w:sz="0" w:space="0" w:color="auto"/>
              </w:divBdr>
            </w:div>
            <w:div w:id="1354695529">
              <w:marLeft w:val="0"/>
              <w:marRight w:val="0"/>
              <w:marTop w:val="0"/>
              <w:marBottom w:val="0"/>
              <w:divBdr>
                <w:top w:val="none" w:sz="0" w:space="0" w:color="auto"/>
                <w:left w:val="none" w:sz="0" w:space="0" w:color="auto"/>
                <w:bottom w:val="none" w:sz="0" w:space="0" w:color="auto"/>
                <w:right w:val="none" w:sz="0" w:space="0" w:color="auto"/>
              </w:divBdr>
            </w:div>
            <w:div w:id="645403850">
              <w:marLeft w:val="0"/>
              <w:marRight w:val="0"/>
              <w:marTop w:val="0"/>
              <w:marBottom w:val="0"/>
              <w:divBdr>
                <w:top w:val="none" w:sz="0" w:space="0" w:color="auto"/>
                <w:left w:val="none" w:sz="0" w:space="0" w:color="auto"/>
                <w:bottom w:val="none" w:sz="0" w:space="0" w:color="auto"/>
                <w:right w:val="none" w:sz="0" w:space="0" w:color="auto"/>
              </w:divBdr>
            </w:div>
            <w:div w:id="421217776">
              <w:marLeft w:val="0"/>
              <w:marRight w:val="0"/>
              <w:marTop w:val="0"/>
              <w:marBottom w:val="0"/>
              <w:divBdr>
                <w:top w:val="none" w:sz="0" w:space="0" w:color="auto"/>
                <w:left w:val="none" w:sz="0" w:space="0" w:color="auto"/>
                <w:bottom w:val="none" w:sz="0" w:space="0" w:color="auto"/>
                <w:right w:val="none" w:sz="0" w:space="0" w:color="auto"/>
              </w:divBdr>
            </w:div>
            <w:div w:id="1150748229">
              <w:marLeft w:val="0"/>
              <w:marRight w:val="0"/>
              <w:marTop w:val="0"/>
              <w:marBottom w:val="0"/>
              <w:divBdr>
                <w:top w:val="none" w:sz="0" w:space="0" w:color="auto"/>
                <w:left w:val="none" w:sz="0" w:space="0" w:color="auto"/>
                <w:bottom w:val="none" w:sz="0" w:space="0" w:color="auto"/>
                <w:right w:val="none" w:sz="0" w:space="0" w:color="auto"/>
              </w:divBdr>
            </w:div>
            <w:div w:id="320619163">
              <w:marLeft w:val="0"/>
              <w:marRight w:val="0"/>
              <w:marTop w:val="0"/>
              <w:marBottom w:val="0"/>
              <w:divBdr>
                <w:top w:val="none" w:sz="0" w:space="0" w:color="auto"/>
                <w:left w:val="none" w:sz="0" w:space="0" w:color="auto"/>
                <w:bottom w:val="none" w:sz="0" w:space="0" w:color="auto"/>
                <w:right w:val="none" w:sz="0" w:space="0" w:color="auto"/>
              </w:divBdr>
            </w:div>
            <w:div w:id="1109473937">
              <w:marLeft w:val="0"/>
              <w:marRight w:val="0"/>
              <w:marTop w:val="0"/>
              <w:marBottom w:val="0"/>
              <w:divBdr>
                <w:top w:val="none" w:sz="0" w:space="0" w:color="auto"/>
                <w:left w:val="none" w:sz="0" w:space="0" w:color="auto"/>
                <w:bottom w:val="none" w:sz="0" w:space="0" w:color="auto"/>
                <w:right w:val="none" w:sz="0" w:space="0" w:color="auto"/>
              </w:divBdr>
            </w:div>
            <w:div w:id="182791490">
              <w:marLeft w:val="0"/>
              <w:marRight w:val="0"/>
              <w:marTop w:val="0"/>
              <w:marBottom w:val="0"/>
              <w:divBdr>
                <w:top w:val="none" w:sz="0" w:space="0" w:color="auto"/>
                <w:left w:val="none" w:sz="0" w:space="0" w:color="auto"/>
                <w:bottom w:val="none" w:sz="0" w:space="0" w:color="auto"/>
                <w:right w:val="none" w:sz="0" w:space="0" w:color="auto"/>
              </w:divBdr>
            </w:div>
            <w:div w:id="2001688156">
              <w:marLeft w:val="0"/>
              <w:marRight w:val="0"/>
              <w:marTop w:val="0"/>
              <w:marBottom w:val="0"/>
              <w:divBdr>
                <w:top w:val="none" w:sz="0" w:space="0" w:color="auto"/>
                <w:left w:val="none" w:sz="0" w:space="0" w:color="auto"/>
                <w:bottom w:val="none" w:sz="0" w:space="0" w:color="auto"/>
                <w:right w:val="none" w:sz="0" w:space="0" w:color="auto"/>
              </w:divBdr>
            </w:div>
          </w:divsChild>
        </w:div>
        <w:div w:id="804355360">
          <w:marLeft w:val="0"/>
          <w:marRight w:val="0"/>
          <w:marTop w:val="0"/>
          <w:marBottom w:val="0"/>
          <w:divBdr>
            <w:top w:val="none" w:sz="0" w:space="0" w:color="auto"/>
            <w:left w:val="none" w:sz="0" w:space="0" w:color="auto"/>
            <w:bottom w:val="none" w:sz="0" w:space="0" w:color="auto"/>
            <w:right w:val="none" w:sz="0" w:space="0" w:color="auto"/>
          </w:divBdr>
          <w:divsChild>
            <w:div w:id="1876459316">
              <w:marLeft w:val="0"/>
              <w:marRight w:val="0"/>
              <w:marTop w:val="0"/>
              <w:marBottom w:val="0"/>
              <w:divBdr>
                <w:top w:val="none" w:sz="0" w:space="0" w:color="auto"/>
                <w:left w:val="none" w:sz="0" w:space="0" w:color="auto"/>
                <w:bottom w:val="none" w:sz="0" w:space="0" w:color="auto"/>
                <w:right w:val="none" w:sz="0" w:space="0" w:color="auto"/>
              </w:divBdr>
            </w:div>
            <w:div w:id="1339188193">
              <w:marLeft w:val="0"/>
              <w:marRight w:val="0"/>
              <w:marTop w:val="0"/>
              <w:marBottom w:val="0"/>
              <w:divBdr>
                <w:top w:val="none" w:sz="0" w:space="0" w:color="auto"/>
                <w:left w:val="none" w:sz="0" w:space="0" w:color="auto"/>
                <w:bottom w:val="none" w:sz="0" w:space="0" w:color="auto"/>
                <w:right w:val="none" w:sz="0" w:space="0" w:color="auto"/>
              </w:divBdr>
            </w:div>
            <w:div w:id="14403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01688">
      <w:bodyDiv w:val="1"/>
      <w:marLeft w:val="0"/>
      <w:marRight w:val="0"/>
      <w:marTop w:val="0"/>
      <w:marBottom w:val="0"/>
      <w:divBdr>
        <w:top w:val="none" w:sz="0" w:space="0" w:color="auto"/>
        <w:left w:val="none" w:sz="0" w:space="0" w:color="auto"/>
        <w:bottom w:val="none" w:sz="0" w:space="0" w:color="auto"/>
        <w:right w:val="none" w:sz="0" w:space="0" w:color="auto"/>
      </w:divBdr>
    </w:div>
    <w:div w:id="1662732039">
      <w:bodyDiv w:val="1"/>
      <w:marLeft w:val="0"/>
      <w:marRight w:val="0"/>
      <w:marTop w:val="0"/>
      <w:marBottom w:val="0"/>
      <w:divBdr>
        <w:top w:val="none" w:sz="0" w:space="0" w:color="auto"/>
        <w:left w:val="none" w:sz="0" w:space="0" w:color="auto"/>
        <w:bottom w:val="none" w:sz="0" w:space="0" w:color="auto"/>
        <w:right w:val="none" w:sz="0" w:space="0" w:color="auto"/>
      </w:divBdr>
    </w:div>
    <w:div w:id="1676030786">
      <w:bodyDiv w:val="1"/>
      <w:marLeft w:val="0"/>
      <w:marRight w:val="0"/>
      <w:marTop w:val="0"/>
      <w:marBottom w:val="0"/>
      <w:divBdr>
        <w:top w:val="none" w:sz="0" w:space="0" w:color="auto"/>
        <w:left w:val="none" w:sz="0" w:space="0" w:color="auto"/>
        <w:bottom w:val="none" w:sz="0" w:space="0" w:color="auto"/>
        <w:right w:val="none" w:sz="0" w:space="0" w:color="auto"/>
      </w:divBdr>
    </w:div>
    <w:div w:id="1676376360">
      <w:bodyDiv w:val="1"/>
      <w:marLeft w:val="0"/>
      <w:marRight w:val="0"/>
      <w:marTop w:val="0"/>
      <w:marBottom w:val="0"/>
      <w:divBdr>
        <w:top w:val="none" w:sz="0" w:space="0" w:color="auto"/>
        <w:left w:val="none" w:sz="0" w:space="0" w:color="auto"/>
        <w:bottom w:val="none" w:sz="0" w:space="0" w:color="auto"/>
        <w:right w:val="none" w:sz="0" w:space="0" w:color="auto"/>
      </w:divBdr>
    </w:div>
    <w:div w:id="1703018889">
      <w:bodyDiv w:val="1"/>
      <w:marLeft w:val="0"/>
      <w:marRight w:val="0"/>
      <w:marTop w:val="0"/>
      <w:marBottom w:val="0"/>
      <w:divBdr>
        <w:top w:val="none" w:sz="0" w:space="0" w:color="auto"/>
        <w:left w:val="none" w:sz="0" w:space="0" w:color="auto"/>
        <w:bottom w:val="none" w:sz="0" w:space="0" w:color="auto"/>
        <w:right w:val="none" w:sz="0" w:space="0" w:color="auto"/>
      </w:divBdr>
      <w:divsChild>
        <w:div w:id="1987467288">
          <w:marLeft w:val="0"/>
          <w:marRight w:val="0"/>
          <w:marTop w:val="0"/>
          <w:marBottom w:val="0"/>
          <w:divBdr>
            <w:top w:val="none" w:sz="0" w:space="0" w:color="auto"/>
            <w:left w:val="none" w:sz="0" w:space="0" w:color="auto"/>
            <w:bottom w:val="none" w:sz="0" w:space="0" w:color="auto"/>
            <w:right w:val="none" w:sz="0" w:space="0" w:color="auto"/>
          </w:divBdr>
        </w:div>
        <w:div w:id="617030158">
          <w:marLeft w:val="0"/>
          <w:marRight w:val="0"/>
          <w:marTop w:val="0"/>
          <w:marBottom w:val="0"/>
          <w:divBdr>
            <w:top w:val="none" w:sz="0" w:space="0" w:color="auto"/>
            <w:left w:val="none" w:sz="0" w:space="0" w:color="auto"/>
            <w:bottom w:val="none" w:sz="0" w:space="0" w:color="auto"/>
            <w:right w:val="none" w:sz="0" w:space="0" w:color="auto"/>
          </w:divBdr>
        </w:div>
        <w:div w:id="348339334">
          <w:marLeft w:val="0"/>
          <w:marRight w:val="0"/>
          <w:marTop w:val="0"/>
          <w:marBottom w:val="0"/>
          <w:divBdr>
            <w:top w:val="none" w:sz="0" w:space="0" w:color="auto"/>
            <w:left w:val="none" w:sz="0" w:space="0" w:color="auto"/>
            <w:bottom w:val="none" w:sz="0" w:space="0" w:color="auto"/>
            <w:right w:val="none" w:sz="0" w:space="0" w:color="auto"/>
          </w:divBdr>
        </w:div>
        <w:div w:id="1206790109">
          <w:marLeft w:val="0"/>
          <w:marRight w:val="0"/>
          <w:marTop w:val="0"/>
          <w:marBottom w:val="0"/>
          <w:divBdr>
            <w:top w:val="none" w:sz="0" w:space="0" w:color="auto"/>
            <w:left w:val="none" w:sz="0" w:space="0" w:color="auto"/>
            <w:bottom w:val="none" w:sz="0" w:space="0" w:color="auto"/>
            <w:right w:val="none" w:sz="0" w:space="0" w:color="auto"/>
          </w:divBdr>
        </w:div>
        <w:div w:id="790176128">
          <w:marLeft w:val="0"/>
          <w:marRight w:val="0"/>
          <w:marTop w:val="0"/>
          <w:marBottom w:val="0"/>
          <w:divBdr>
            <w:top w:val="none" w:sz="0" w:space="0" w:color="auto"/>
            <w:left w:val="none" w:sz="0" w:space="0" w:color="auto"/>
            <w:bottom w:val="none" w:sz="0" w:space="0" w:color="auto"/>
            <w:right w:val="none" w:sz="0" w:space="0" w:color="auto"/>
          </w:divBdr>
        </w:div>
        <w:div w:id="1686713450">
          <w:marLeft w:val="0"/>
          <w:marRight w:val="0"/>
          <w:marTop w:val="0"/>
          <w:marBottom w:val="0"/>
          <w:divBdr>
            <w:top w:val="none" w:sz="0" w:space="0" w:color="auto"/>
            <w:left w:val="none" w:sz="0" w:space="0" w:color="auto"/>
            <w:bottom w:val="none" w:sz="0" w:space="0" w:color="auto"/>
            <w:right w:val="none" w:sz="0" w:space="0" w:color="auto"/>
          </w:divBdr>
        </w:div>
        <w:div w:id="212542850">
          <w:marLeft w:val="0"/>
          <w:marRight w:val="0"/>
          <w:marTop w:val="0"/>
          <w:marBottom w:val="0"/>
          <w:divBdr>
            <w:top w:val="none" w:sz="0" w:space="0" w:color="auto"/>
            <w:left w:val="none" w:sz="0" w:space="0" w:color="auto"/>
            <w:bottom w:val="none" w:sz="0" w:space="0" w:color="auto"/>
            <w:right w:val="none" w:sz="0" w:space="0" w:color="auto"/>
          </w:divBdr>
        </w:div>
        <w:div w:id="684483105">
          <w:marLeft w:val="0"/>
          <w:marRight w:val="0"/>
          <w:marTop w:val="0"/>
          <w:marBottom w:val="0"/>
          <w:divBdr>
            <w:top w:val="none" w:sz="0" w:space="0" w:color="auto"/>
            <w:left w:val="none" w:sz="0" w:space="0" w:color="auto"/>
            <w:bottom w:val="none" w:sz="0" w:space="0" w:color="auto"/>
            <w:right w:val="none" w:sz="0" w:space="0" w:color="auto"/>
          </w:divBdr>
        </w:div>
        <w:div w:id="690835699">
          <w:marLeft w:val="0"/>
          <w:marRight w:val="0"/>
          <w:marTop w:val="0"/>
          <w:marBottom w:val="0"/>
          <w:divBdr>
            <w:top w:val="none" w:sz="0" w:space="0" w:color="auto"/>
            <w:left w:val="none" w:sz="0" w:space="0" w:color="auto"/>
            <w:bottom w:val="none" w:sz="0" w:space="0" w:color="auto"/>
            <w:right w:val="none" w:sz="0" w:space="0" w:color="auto"/>
          </w:divBdr>
        </w:div>
        <w:div w:id="620916002">
          <w:marLeft w:val="0"/>
          <w:marRight w:val="0"/>
          <w:marTop w:val="0"/>
          <w:marBottom w:val="0"/>
          <w:divBdr>
            <w:top w:val="none" w:sz="0" w:space="0" w:color="auto"/>
            <w:left w:val="none" w:sz="0" w:space="0" w:color="auto"/>
            <w:bottom w:val="none" w:sz="0" w:space="0" w:color="auto"/>
            <w:right w:val="none" w:sz="0" w:space="0" w:color="auto"/>
          </w:divBdr>
        </w:div>
        <w:div w:id="1985160846">
          <w:marLeft w:val="0"/>
          <w:marRight w:val="0"/>
          <w:marTop w:val="0"/>
          <w:marBottom w:val="0"/>
          <w:divBdr>
            <w:top w:val="none" w:sz="0" w:space="0" w:color="auto"/>
            <w:left w:val="none" w:sz="0" w:space="0" w:color="auto"/>
            <w:bottom w:val="none" w:sz="0" w:space="0" w:color="auto"/>
            <w:right w:val="none" w:sz="0" w:space="0" w:color="auto"/>
          </w:divBdr>
        </w:div>
        <w:div w:id="831726535">
          <w:marLeft w:val="0"/>
          <w:marRight w:val="0"/>
          <w:marTop w:val="0"/>
          <w:marBottom w:val="0"/>
          <w:divBdr>
            <w:top w:val="none" w:sz="0" w:space="0" w:color="auto"/>
            <w:left w:val="none" w:sz="0" w:space="0" w:color="auto"/>
            <w:bottom w:val="none" w:sz="0" w:space="0" w:color="auto"/>
            <w:right w:val="none" w:sz="0" w:space="0" w:color="auto"/>
          </w:divBdr>
        </w:div>
        <w:div w:id="970669133">
          <w:marLeft w:val="0"/>
          <w:marRight w:val="0"/>
          <w:marTop w:val="0"/>
          <w:marBottom w:val="0"/>
          <w:divBdr>
            <w:top w:val="none" w:sz="0" w:space="0" w:color="auto"/>
            <w:left w:val="none" w:sz="0" w:space="0" w:color="auto"/>
            <w:bottom w:val="none" w:sz="0" w:space="0" w:color="auto"/>
            <w:right w:val="none" w:sz="0" w:space="0" w:color="auto"/>
          </w:divBdr>
        </w:div>
        <w:div w:id="157039810">
          <w:marLeft w:val="0"/>
          <w:marRight w:val="0"/>
          <w:marTop w:val="0"/>
          <w:marBottom w:val="0"/>
          <w:divBdr>
            <w:top w:val="none" w:sz="0" w:space="0" w:color="auto"/>
            <w:left w:val="none" w:sz="0" w:space="0" w:color="auto"/>
            <w:bottom w:val="none" w:sz="0" w:space="0" w:color="auto"/>
            <w:right w:val="none" w:sz="0" w:space="0" w:color="auto"/>
          </w:divBdr>
        </w:div>
        <w:div w:id="2128043178">
          <w:marLeft w:val="0"/>
          <w:marRight w:val="0"/>
          <w:marTop w:val="0"/>
          <w:marBottom w:val="0"/>
          <w:divBdr>
            <w:top w:val="none" w:sz="0" w:space="0" w:color="auto"/>
            <w:left w:val="none" w:sz="0" w:space="0" w:color="auto"/>
            <w:bottom w:val="none" w:sz="0" w:space="0" w:color="auto"/>
            <w:right w:val="none" w:sz="0" w:space="0" w:color="auto"/>
          </w:divBdr>
        </w:div>
        <w:div w:id="2142992671">
          <w:marLeft w:val="0"/>
          <w:marRight w:val="0"/>
          <w:marTop w:val="0"/>
          <w:marBottom w:val="0"/>
          <w:divBdr>
            <w:top w:val="none" w:sz="0" w:space="0" w:color="auto"/>
            <w:left w:val="none" w:sz="0" w:space="0" w:color="auto"/>
            <w:bottom w:val="none" w:sz="0" w:space="0" w:color="auto"/>
            <w:right w:val="none" w:sz="0" w:space="0" w:color="auto"/>
          </w:divBdr>
        </w:div>
        <w:div w:id="262959526">
          <w:marLeft w:val="0"/>
          <w:marRight w:val="0"/>
          <w:marTop w:val="0"/>
          <w:marBottom w:val="0"/>
          <w:divBdr>
            <w:top w:val="none" w:sz="0" w:space="0" w:color="auto"/>
            <w:left w:val="none" w:sz="0" w:space="0" w:color="auto"/>
            <w:bottom w:val="none" w:sz="0" w:space="0" w:color="auto"/>
            <w:right w:val="none" w:sz="0" w:space="0" w:color="auto"/>
          </w:divBdr>
        </w:div>
        <w:div w:id="887373990">
          <w:marLeft w:val="0"/>
          <w:marRight w:val="0"/>
          <w:marTop w:val="0"/>
          <w:marBottom w:val="0"/>
          <w:divBdr>
            <w:top w:val="none" w:sz="0" w:space="0" w:color="auto"/>
            <w:left w:val="none" w:sz="0" w:space="0" w:color="auto"/>
            <w:bottom w:val="none" w:sz="0" w:space="0" w:color="auto"/>
            <w:right w:val="none" w:sz="0" w:space="0" w:color="auto"/>
          </w:divBdr>
        </w:div>
        <w:div w:id="1893926404">
          <w:marLeft w:val="0"/>
          <w:marRight w:val="0"/>
          <w:marTop w:val="0"/>
          <w:marBottom w:val="0"/>
          <w:divBdr>
            <w:top w:val="none" w:sz="0" w:space="0" w:color="auto"/>
            <w:left w:val="none" w:sz="0" w:space="0" w:color="auto"/>
            <w:bottom w:val="none" w:sz="0" w:space="0" w:color="auto"/>
            <w:right w:val="none" w:sz="0" w:space="0" w:color="auto"/>
          </w:divBdr>
        </w:div>
        <w:div w:id="1974943494">
          <w:marLeft w:val="0"/>
          <w:marRight w:val="0"/>
          <w:marTop w:val="0"/>
          <w:marBottom w:val="0"/>
          <w:divBdr>
            <w:top w:val="none" w:sz="0" w:space="0" w:color="auto"/>
            <w:left w:val="none" w:sz="0" w:space="0" w:color="auto"/>
            <w:bottom w:val="none" w:sz="0" w:space="0" w:color="auto"/>
            <w:right w:val="none" w:sz="0" w:space="0" w:color="auto"/>
          </w:divBdr>
        </w:div>
      </w:divsChild>
    </w:div>
    <w:div w:id="1714499975">
      <w:bodyDiv w:val="1"/>
      <w:marLeft w:val="0"/>
      <w:marRight w:val="0"/>
      <w:marTop w:val="0"/>
      <w:marBottom w:val="0"/>
      <w:divBdr>
        <w:top w:val="none" w:sz="0" w:space="0" w:color="auto"/>
        <w:left w:val="none" w:sz="0" w:space="0" w:color="auto"/>
        <w:bottom w:val="none" w:sz="0" w:space="0" w:color="auto"/>
        <w:right w:val="none" w:sz="0" w:space="0" w:color="auto"/>
      </w:divBdr>
    </w:div>
    <w:div w:id="1716156202">
      <w:bodyDiv w:val="1"/>
      <w:marLeft w:val="0"/>
      <w:marRight w:val="0"/>
      <w:marTop w:val="0"/>
      <w:marBottom w:val="0"/>
      <w:divBdr>
        <w:top w:val="none" w:sz="0" w:space="0" w:color="auto"/>
        <w:left w:val="none" w:sz="0" w:space="0" w:color="auto"/>
        <w:bottom w:val="none" w:sz="0" w:space="0" w:color="auto"/>
        <w:right w:val="none" w:sz="0" w:space="0" w:color="auto"/>
      </w:divBdr>
    </w:div>
    <w:div w:id="1739740177">
      <w:bodyDiv w:val="1"/>
      <w:marLeft w:val="0"/>
      <w:marRight w:val="0"/>
      <w:marTop w:val="0"/>
      <w:marBottom w:val="0"/>
      <w:divBdr>
        <w:top w:val="none" w:sz="0" w:space="0" w:color="auto"/>
        <w:left w:val="none" w:sz="0" w:space="0" w:color="auto"/>
        <w:bottom w:val="none" w:sz="0" w:space="0" w:color="auto"/>
        <w:right w:val="none" w:sz="0" w:space="0" w:color="auto"/>
      </w:divBdr>
    </w:div>
    <w:div w:id="1747265094">
      <w:bodyDiv w:val="1"/>
      <w:marLeft w:val="0"/>
      <w:marRight w:val="0"/>
      <w:marTop w:val="0"/>
      <w:marBottom w:val="0"/>
      <w:divBdr>
        <w:top w:val="none" w:sz="0" w:space="0" w:color="auto"/>
        <w:left w:val="none" w:sz="0" w:space="0" w:color="auto"/>
        <w:bottom w:val="none" w:sz="0" w:space="0" w:color="auto"/>
        <w:right w:val="none" w:sz="0" w:space="0" w:color="auto"/>
      </w:divBdr>
      <w:divsChild>
        <w:div w:id="697508350">
          <w:marLeft w:val="0"/>
          <w:marRight w:val="0"/>
          <w:marTop w:val="0"/>
          <w:marBottom w:val="0"/>
          <w:divBdr>
            <w:top w:val="none" w:sz="0" w:space="0" w:color="auto"/>
            <w:left w:val="none" w:sz="0" w:space="0" w:color="auto"/>
            <w:bottom w:val="none" w:sz="0" w:space="0" w:color="auto"/>
            <w:right w:val="none" w:sz="0" w:space="0" w:color="auto"/>
          </w:divBdr>
          <w:divsChild>
            <w:div w:id="1677146623">
              <w:marLeft w:val="0"/>
              <w:marRight w:val="0"/>
              <w:marTop w:val="0"/>
              <w:marBottom w:val="0"/>
              <w:divBdr>
                <w:top w:val="none" w:sz="0" w:space="0" w:color="auto"/>
                <w:left w:val="none" w:sz="0" w:space="0" w:color="auto"/>
                <w:bottom w:val="none" w:sz="0" w:space="0" w:color="auto"/>
                <w:right w:val="none" w:sz="0" w:space="0" w:color="auto"/>
              </w:divBdr>
            </w:div>
            <w:div w:id="191234736">
              <w:marLeft w:val="0"/>
              <w:marRight w:val="0"/>
              <w:marTop w:val="0"/>
              <w:marBottom w:val="0"/>
              <w:divBdr>
                <w:top w:val="none" w:sz="0" w:space="0" w:color="auto"/>
                <w:left w:val="none" w:sz="0" w:space="0" w:color="auto"/>
                <w:bottom w:val="none" w:sz="0" w:space="0" w:color="auto"/>
                <w:right w:val="none" w:sz="0" w:space="0" w:color="auto"/>
              </w:divBdr>
            </w:div>
            <w:div w:id="819230345">
              <w:marLeft w:val="0"/>
              <w:marRight w:val="0"/>
              <w:marTop w:val="0"/>
              <w:marBottom w:val="0"/>
              <w:divBdr>
                <w:top w:val="none" w:sz="0" w:space="0" w:color="auto"/>
                <w:left w:val="none" w:sz="0" w:space="0" w:color="auto"/>
                <w:bottom w:val="none" w:sz="0" w:space="0" w:color="auto"/>
                <w:right w:val="none" w:sz="0" w:space="0" w:color="auto"/>
              </w:divBdr>
            </w:div>
            <w:div w:id="56978468">
              <w:marLeft w:val="0"/>
              <w:marRight w:val="0"/>
              <w:marTop w:val="0"/>
              <w:marBottom w:val="0"/>
              <w:divBdr>
                <w:top w:val="none" w:sz="0" w:space="0" w:color="auto"/>
                <w:left w:val="none" w:sz="0" w:space="0" w:color="auto"/>
                <w:bottom w:val="none" w:sz="0" w:space="0" w:color="auto"/>
                <w:right w:val="none" w:sz="0" w:space="0" w:color="auto"/>
              </w:divBdr>
            </w:div>
            <w:div w:id="2091613824">
              <w:marLeft w:val="0"/>
              <w:marRight w:val="0"/>
              <w:marTop w:val="0"/>
              <w:marBottom w:val="0"/>
              <w:divBdr>
                <w:top w:val="none" w:sz="0" w:space="0" w:color="auto"/>
                <w:left w:val="none" w:sz="0" w:space="0" w:color="auto"/>
                <w:bottom w:val="none" w:sz="0" w:space="0" w:color="auto"/>
                <w:right w:val="none" w:sz="0" w:space="0" w:color="auto"/>
              </w:divBdr>
            </w:div>
            <w:div w:id="285621473">
              <w:marLeft w:val="0"/>
              <w:marRight w:val="0"/>
              <w:marTop w:val="0"/>
              <w:marBottom w:val="0"/>
              <w:divBdr>
                <w:top w:val="none" w:sz="0" w:space="0" w:color="auto"/>
                <w:left w:val="none" w:sz="0" w:space="0" w:color="auto"/>
                <w:bottom w:val="none" w:sz="0" w:space="0" w:color="auto"/>
                <w:right w:val="none" w:sz="0" w:space="0" w:color="auto"/>
              </w:divBdr>
            </w:div>
            <w:div w:id="179702180">
              <w:marLeft w:val="0"/>
              <w:marRight w:val="0"/>
              <w:marTop w:val="0"/>
              <w:marBottom w:val="0"/>
              <w:divBdr>
                <w:top w:val="none" w:sz="0" w:space="0" w:color="auto"/>
                <w:left w:val="none" w:sz="0" w:space="0" w:color="auto"/>
                <w:bottom w:val="none" w:sz="0" w:space="0" w:color="auto"/>
                <w:right w:val="none" w:sz="0" w:space="0" w:color="auto"/>
              </w:divBdr>
            </w:div>
            <w:div w:id="1871260030">
              <w:marLeft w:val="0"/>
              <w:marRight w:val="0"/>
              <w:marTop w:val="0"/>
              <w:marBottom w:val="0"/>
              <w:divBdr>
                <w:top w:val="none" w:sz="0" w:space="0" w:color="auto"/>
                <w:left w:val="none" w:sz="0" w:space="0" w:color="auto"/>
                <w:bottom w:val="none" w:sz="0" w:space="0" w:color="auto"/>
                <w:right w:val="none" w:sz="0" w:space="0" w:color="auto"/>
              </w:divBdr>
            </w:div>
            <w:div w:id="1252356332">
              <w:marLeft w:val="0"/>
              <w:marRight w:val="0"/>
              <w:marTop w:val="0"/>
              <w:marBottom w:val="0"/>
              <w:divBdr>
                <w:top w:val="none" w:sz="0" w:space="0" w:color="auto"/>
                <w:left w:val="none" w:sz="0" w:space="0" w:color="auto"/>
                <w:bottom w:val="none" w:sz="0" w:space="0" w:color="auto"/>
                <w:right w:val="none" w:sz="0" w:space="0" w:color="auto"/>
              </w:divBdr>
            </w:div>
          </w:divsChild>
        </w:div>
        <w:div w:id="1288128002">
          <w:marLeft w:val="0"/>
          <w:marRight w:val="0"/>
          <w:marTop w:val="0"/>
          <w:marBottom w:val="0"/>
          <w:divBdr>
            <w:top w:val="none" w:sz="0" w:space="0" w:color="auto"/>
            <w:left w:val="none" w:sz="0" w:space="0" w:color="auto"/>
            <w:bottom w:val="none" w:sz="0" w:space="0" w:color="auto"/>
            <w:right w:val="none" w:sz="0" w:space="0" w:color="auto"/>
          </w:divBdr>
          <w:divsChild>
            <w:div w:id="366444284">
              <w:marLeft w:val="0"/>
              <w:marRight w:val="0"/>
              <w:marTop w:val="0"/>
              <w:marBottom w:val="0"/>
              <w:divBdr>
                <w:top w:val="none" w:sz="0" w:space="0" w:color="auto"/>
                <w:left w:val="none" w:sz="0" w:space="0" w:color="auto"/>
                <w:bottom w:val="none" w:sz="0" w:space="0" w:color="auto"/>
                <w:right w:val="none" w:sz="0" w:space="0" w:color="auto"/>
              </w:divBdr>
            </w:div>
            <w:div w:id="878198811">
              <w:marLeft w:val="0"/>
              <w:marRight w:val="0"/>
              <w:marTop w:val="0"/>
              <w:marBottom w:val="0"/>
              <w:divBdr>
                <w:top w:val="none" w:sz="0" w:space="0" w:color="auto"/>
                <w:left w:val="none" w:sz="0" w:space="0" w:color="auto"/>
                <w:bottom w:val="none" w:sz="0" w:space="0" w:color="auto"/>
                <w:right w:val="none" w:sz="0" w:space="0" w:color="auto"/>
              </w:divBdr>
            </w:div>
            <w:div w:id="61562965">
              <w:marLeft w:val="0"/>
              <w:marRight w:val="0"/>
              <w:marTop w:val="0"/>
              <w:marBottom w:val="0"/>
              <w:divBdr>
                <w:top w:val="none" w:sz="0" w:space="0" w:color="auto"/>
                <w:left w:val="none" w:sz="0" w:space="0" w:color="auto"/>
                <w:bottom w:val="none" w:sz="0" w:space="0" w:color="auto"/>
                <w:right w:val="none" w:sz="0" w:space="0" w:color="auto"/>
              </w:divBdr>
            </w:div>
            <w:div w:id="1473324878">
              <w:marLeft w:val="0"/>
              <w:marRight w:val="0"/>
              <w:marTop w:val="0"/>
              <w:marBottom w:val="0"/>
              <w:divBdr>
                <w:top w:val="none" w:sz="0" w:space="0" w:color="auto"/>
                <w:left w:val="none" w:sz="0" w:space="0" w:color="auto"/>
                <w:bottom w:val="none" w:sz="0" w:space="0" w:color="auto"/>
                <w:right w:val="none" w:sz="0" w:space="0" w:color="auto"/>
              </w:divBdr>
            </w:div>
            <w:div w:id="202719210">
              <w:marLeft w:val="0"/>
              <w:marRight w:val="0"/>
              <w:marTop w:val="0"/>
              <w:marBottom w:val="0"/>
              <w:divBdr>
                <w:top w:val="none" w:sz="0" w:space="0" w:color="auto"/>
                <w:left w:val="none" w:sz="0" w:space="0" w:color="auto"/>
                <w:bottom w:val="none" w:sz="0" w:space="0" w:color="auto"/>
                <w:right w:val="none" w:sz="0" w:space="0" w:color="auto"/>
              </w:divBdr>
            </w:div>
            <w:div w:id="1956328623">
              <w:marLeft w:val="0"/>
              <w:marRight w:val="0"/>
              <w:marTop w:val="0"/>
              <w:marBottom w:val="0"/>
              <w:divBdr>
                <w:top w:val="none" w:sz="0" w:space="0" w:color="auto"/>
                <w:left w:val="none" w:sz="0" w:space="0" w:color="auto"/>
                <w:bottom w:val="none" w:sz="0" w:space="0" w:color="auto"/>
                <w:right w:val="none" w:sz="0" w:space="0" w:color="auto"/>
              </w:divBdr>
            </w:div>
            <w:div w:id="1817263117">
              <w:marLeft w:val="0"/>
              <w:marRight w:val="0"/>
              <w:marTop w:val="0"/>
              <w:marBottom w:val="0"/>
              <w:divBdr>
                <w:top w:val="none" w:sz="0" w:space="0" w:color="auto"/>
                <w:left w:val="none" w:sz="0" w:space="0" w:color="auto"/>
                <w:bottom w:val="none" w:sz="0" w:space="0" w:color="auto"/>
                <w:right w:val="none" w:sz="0" w:space="0" w:color="auto"/>
              </w:divBdr>
            </w:div>
            <w:div w:id="1171291423">
              <w:marLeft w:val="0"/>
              <w:marRight w:val="0"/>
              <w:marTop w:val="0"/>
              <w:marBottom w:val="0"/>
              <w:divBdr>
                <w:top w:val="none" w:sz="0" w:space="0" w:color="auto"/>
                <w:left w:val="none" w:sz="0" w:space="0" w:color="auto"/>
                <w:bottom w:val="none" w:sz="0" w:space="0" w:color="auto"/>
                <w:right w:val="none" w:sz="0" w:space="0" w:color="auto"/>
              </w:divBdr>
            </w:div>
            <w:div w:id="700471165">
              <w:marLeft w:val="0"/>
              <w:marRight w:val="0"/>
              <w:marTop w:val="0"/>
              <w:marBottom w:val="0"/>
              <w:divBdr>
                <w:top w:val="none" w:sz="0" w:space="0" w:color="auto"/>
                <w:left w:val="none" w:sz="0" w:space="0" w:color="auto"/>
                <w:bottom w:val="none" w:sz="0" w:space="0" w:color="auto"/>
                <w:right w:val="none" w:sz="0" w:space="0" w:color="auto"/>
              </w:divBdr>
            </w:div>
            <w:div w:id="1738085501">
              <w:marLeft w:val="0"/>
              <w:marRight w:val="0"/>
              <w:marTop w:val="0"/>
              <w:marBottom w:val="0"/>
              <w:divBdr>
                <w:top w:val="none" w:sz="0" w:space="0" w:color="auto"/>
                <w:left w:val="none" w:sz="0" w:space="0" w:color="auto"/>
                <w:bottom w:val="none" w:sz="0" w:space="0" w:color="auto"/>
                <w:right w:val="none" w:sz="0" w:space="0" w:color="auto"/>
              </w:divBdr>
            </w:div>
            <w:div w:id="1267540917">
              <w:marLeft w:val="0"/>
              <w:marRight w:val="0"/>
              <w:marTop w:val="0"/>
              <w:marBottom w:val="0"/>
              <w:divBdr>
                <w:top w:val="none" w:sz="0" w:space="0" w:color="auto"/>
                <w:left w:val="none" w:sz="0" w:space="0" w:color="auto"/>
                <w:bottom w:val="none" w:sz="0" w:space="0" w:color="auto"/>
                <w:right w:val="none" w:sz="0" w:space="0" w:color="auto"/>
              </w:divBdr>
            </w:div>
            <w:div w:id="864100254">
              <w:marLeft w:val="0"/>
              <w:marRight w:val="0"/>
              <w:marTop w:val="0"/>
              <w:marBottom w:val="0"/>
              <w:divBdr>
                <w:top w:val="none" w:sz="0" w:space="0" w:color="auto"/>
                <w:left w:val="none" w:sz="0" w:space="0" w:color="auto"/>
                <w:bottom w:val="none" w:sz="0" w:space="0" w:color="auto"/>
                <w:right w:val="none" w:sz="0" w:space="0" w:color="auto"/>
              </w:divBdr>
            </w:div>
            <w:div w:id="5872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6970">
      <w:bodyDiv w:val="1"/>
      <w:marLeft w:val="0"/>
      <w:marRight w:val="0"/>
      <w:marTop w:val="0"/>
      <w:marBottom w:val="0"/>
      <w:divBdr>
        <w:top w:val="none" w:sz="0" w:space="0" w:color="auto"/>
        <w:left w:val="none" w:sz="0" w:space="0" w:color="auto"/>
        <w:bottom w:val="none" w:sz="0" w:space="0" w:color="auto"/>
        <w:right w:val="none" w:sz="0" w:space="0" w:color="auto"/>
      </w:divBdr>
    </w:div>
    <w:div w:id="1790195874">
      <w:bodyDiv w:val="1"/>
      <w:marLeft w:val="0"/>
      <w:marRight w:val="0"/>
      <w:marTop w:val="0"/>
      <w:marBottom w:val="0"/>
      <w:divBdr>
        <w:top w:val="none" w:sz="0" w:space="0" w:color="auto"/>
        <w:left w:val="none" w:sz="0" w:space="0" w:color="auto"/>
        <w:bottom w:val="none" w:sz="0" w:space="0" w:color="auto"/>
        <w:right w:val="none" w:sz="0" w:space="0" w:color="auto"/>
      </w:divBdr>
      <w:divsChild>
        <w:div w:id="702176205">
          <w:marLeft w:val="0"/>
          <w:marRight w:val="0"/>
          <w:marTop w:val="0"/>
          <w:marBottom w:val="0"/>
          <w:divBdr>
            <w:top w:val="none" w:sz="0" w:space="0" w:color="auto"/>
            <w:left w:val="none" w:sz="0" w:space="0" w:color="auto"/>
            <w:bottom w:val="none" w:sz="0" w:space="0" w:color="auto"/>
            <w:right w:val="none" w:sz="0" w:space="0" w:color="auto"/>
          </w:divBdr>
        </w:div>
        <w:div w:id="540093726">
          <w:marLeft w:val="0"/>
          <w:marRight w:val="0"/>
          <w:marTop w:val="0"/>
          <w:marBottom w:val="0"/>
          <w:divBdr>
            <w:top w:val="none" w:sz="0" w:space="0" w:color="auto"/>
            <w:left w:val="none" w:sz="0" w:space="0" w:color="auto"/>
            <w:bottom w:val="none" w:sz="0" w:space="0" w:color="auto"/>
            <w:right w:val="none" w:sz="0" w:space="0" w:color="auto"/>
          </w:divBdr>
        </w:div>
      </w:divsChild>
    </w:div>
    <w:div w:id="1821654804">
      <w:bodyDiv w:val="1"/>
      <w:marLeft w:val="0"/>
      <w:marRight w:val="0"/>
      <w:marTop w:val="0"/>
      <w:marBottom w:val="0"/>
      <w:divBdr>
        <w:top w:val="none" w:sz="0" w:space="0" w:color="auto"/>
        <w:left w:val="none" w:sz="0" w:space="0" w:color="auto"/>
        <w:bottom w:val="none" w:sz="0" w:space="0" w:color="auto"/>
        <w:right w:val="none" w:sz="0" w:space="0" w:color="auto"/>
      </w:divBdr>
    </w:div>
    <w:div w:id="1821843002">
      <w:bodyDiv w:val="1"/>
      <w:marLeft w:val="0"/>
      <w:marRight w:val="0"/>
      <w:marTop w:val="0"/>
      <w:marBottom w:val="0"/>
      <w:divBdr>
        <w:top w:val="none" w:sz="0" w:space="0" w:color="auto"/>
        <w:left w:val="none" w:sz="0" w:space="0" w:color="auto"/>
        <w:bottom w:val="none" w:sz="0" w:space="0" w:color="auto"/>
        <w:right w:val="none" w:sz="0" w:space="0" w:color="auto"/>
      </w:divBdr>
    </w:div>
    <w:div w:id="1824278636">
      <w:bodyDiv w:val="1"/>
      <w:marLeft w:val="0"/>
      <w:marRight w:val="0"/>
      <w:marTop w:val="0"/>
      <w:marBottom w:val="0"/>
      <w:divBdr>
        <w:top w:val="none" w:sz="0" w:space="0" w:color="auto"/>
        <w:left w:val="none" w:sz="0" w:space="0" w:color="auto"/>
        <w:bottom w:val="none" w:sz="0" w:space="0" w:color="auto"/>
        <w:right w:val="none" w:sz="0" w:space="0" w:color="auto"/>
      </w:divBdr>
      <w:divsChild>
        <w:div w:id="116149897">
          <w:marLeft w:val="0"/>
          <w:marRight w:val="0"/>
          <w:marTop w:val="0"/>
          <w:marBottom w:val="0"/>
          <w:divBdr>
            <w:top w:val="none" w:sz="0" w:space="0" w:color="auto"/>
            <w:left w:val="none" w:sz="0" w:space="0" w:color="auto"/>
            <w:bottom w:val="none" w:sz="0" w:space="0" w:color="auto"/>
            <w:right w:val="none" w:sz="0" w:space="0" w:color="auto"/>
          </w:divBdr>
        </w:div>
        <w:div w:id="1375495214">
          <w:marLeft w:val="0"/>
          <w:marRight w:val="0"/>
          <w:marTop w:val="0"/>
          <w:marBottom w:val="0"/>
          <w:divBdr>
            <w:top w:val="none" w:sz="0" w:space="0" w:color="auto"/>
            <w:left w:val="none" w:sz="0" w:space="0" w:color="auto"/>
            <w:bottom w:val="none" w:sz="0" w:space="0" w:color="auto"/>
            <w:right w:val="none" w:sz="0" w:space="0" w:color="auto"/>
          </w:divBdr>
        </w:div>
      </w:divsChild>
    </w:div>
    <w:div w:id="1824656369">
      <w:bodyDiv w:val="1"/>
      <w:marLeft w:val="0"/>
      <w:marRight w:val="0"/>
      <w:marTop w:val="0"/>
      <w:marBottom w:val="0"/>
      <w:divBdr>
        <w:top w:val="none" w:sz="0" w:space="0" w:color="auto"/>
        <w:left w:val="none" w:sz="0" w:space="0" w:color="auto"/>
        <w:bottom w:val="none" w:sz="0" w:space="0" w:color="auto"/>
        <w:right w:val="none" w:sz="0" w:space="0" w:color="auto"/>
      </w:divBdr>
      <w:divsChild>
        <w:div w:id="1476987731">
          <w:marLeft w:val="0"/>
          <w:marRight w:val="0"/>
          <w:marTop w:val="0"/>
          <w:marBottom w:val="0"/>
          <w:divBdr>
            <w:top w:val="none" w:sz="0" w:space="0" w:color="auto"/>
            <w:left w:val="none" w:sz="0" w:space="0" w:color="auto"/>
            <w:bottom w:val="none" w:sz="0" w:space="0" w:color="auto"/>
            <w:right w:val="none" w:sz="0" w:space="0" w:color="auto"/>
          </w:divBdr>
        </w:div>
        <w:div w:id="221984037">
          <w:marLeft w:val="0"/>
          <w:marRight w:val="0"/>
          <w:marTop w:val="0"/>
          <w:marBottom w:val="0"/>
          <w:divBdr>
            <w:top w:val="none" w:sz="0" w:space="0" w:color="auto"/>
            <w:left w:val="none" w:sz="0" w:space="0" w:color="auto"/>
            <w:bottom w:val="none" w:sz="0" w:space="0" w:color="auto"/>
            <w:right w:val="none" w:sz="0" w:space="0" w:color="auto"/>
          </w:divBdr>
        </w:div>
        <w:div w:id="1837189722">
          <w:marLeft w:val="0"/>
          <w:marRight w:val="0"/>
          <w:marTop w:val="0"/>
          <w:marBottom w:val="0"/>
          <w:divBdr>
            <w:top w:val="none" w:sz="0" w:space="0" w:color="auto"/>
            <w:left w:val="none" w:sz="0" w:space="0" w:color="auto"/>
            <w:bottom w:val="none" w:sz="0" w:space="0" w:color="auto"/>
            <w:right w:val="none" w:sz="0" w:space="0" w:color="auto"/>
          </w:divBdr>
        </w:div>
        <w:div w:id="1873229232">
          <w:marLeft w:val="0"/>
          <w:marRight w:val="0"/>
          <w:marTop w:val="0"/>
          <w:marBottom w:val="0"/>
          <w:divBdr>
            <w:top w:val="none" w:sz="0" w:space="0" w:color="auto"/>
            <w:left w:val="none" w:sz="0" w:space="0" w:color="auto"/>
            <w:bottom w:val="none" w:sz="0" w:space="0" w:color="auto"/>
            <w:right w:val="none" w:sz="0" w:space="0" w:color="auto"/>
          </w:divBdr>
        </w:div>
        <w:div w:id="788744733">
          <w:marLeft w:val="0"/>
          <w:marRight w:val="0"/>
          <w:marTop w:val="0"/>
          <w:marBottom w:val="0"/>
          <w:divBdr>
            <w:top w:val="none" w:sz="0" w:space="0" w:color="auto"/>
            <w:left w:val="none" w:sz="0" w:space="0" w:color="auto"/>
            <w:bottom w:val="none" w:sz="0" w:space="0" w:color="auto"/>
            <w:right w:val="none" w:sz="0" w:space="0" w:color="auto"/>
          </w:divBdr>
        </w:div>
        <w:div w:id="1452548801">
          <w:marLeft w:val="0"/>
          <w:marRight w:val="0"/>
          <w:marTop w:val="0"/>
          <w:marBottom w:val="0"/>
          <w:divBdr>
            <w:top w:val="none" w:sz="0" w:space="0" w:color="auto"/>
            <w:left w:val="none" w:sz="0" w:space="0" w:color="auto"/>
            <w:bottom w:val="none" w:sz="0" w:space="0" w:color="auto"/>
            <w:right w:val="none" w:sz="0" w:space="0" w:color="auto"/>
          </w:divBdr>
        </w:div>
        <w:div w:id="1760760603">
          <w:marLeft w:val="0"/>
          <w:marRight w:val="0"/>
          <w:marTop w:val="0"/>
          <w:marBottom w:val="0"/>
          <w:divBdr>
            <w:top w:val="none" w:sz="0" w:space="0" w:color="auto"/>
            <w:left w:val="none" w:sz="0" w:space="0" w:color="auto"/>
            <w:bottom w:val="none" w:sz="0" w:space="0" w:color="auto"/>
            <w:right w:val="none" w:sz="0" w:space="0" w:color="auto"/>
          </w:divBdr>
        </w:div>
        <w:div w:id="2099907117">
          <w:marLeft w:val="0"/>
          <w:marRight w:val="0"/>
          <w:marTop w:val="0"/>
          <w:marBottom w:val="0"/>
          <w:divBdr>
            <w:top w:val="none" w:sz="0" w:space="0" w:color="auto"/>
            <w:left w:val="none" w:sz="0" w:space="0" w:color="auto"/>
            <w:bottom w:val="none" w:sz="0" w:space="0" w:color="auto"/>
            <w:right w:val="none" w:sz="0" w:space="0" w:color="auto"/>
          </w:divBdr>
        </w:div>
      </w:divsChild>
    </w:div>
    <w:div w:id="1855605997">
      <w:bodyDiv w:val="1"/>
      <w:marLeft w:val="0"/>
      <w:marRight w:val="0"/>
      <w:marTop w:val="0"/>
      <w:marBottom w:val="0"/>
      <w:divBdr>
        <w:top w:val="none" w:sz="0" w:space="0" w:color="auto"/>
        <w:left w:val="none" w:sz="0" w:space="0" w:color="auto"/>
        <w:bottom w:val="none" w:sz="0" w:space="0" w:color="auto"/>
        <w:right w:val="none" w:sz="0" w:space="0" w:color="auto"/>
      </w:divBdr>
    </w:div>
    <w:div w:id="1871794289">
      <w:bodyDiv w:val="1"/>
      <w:marLeft w:val="0"/>
      <w:marRight w:val="0"/>
      <w:marTop w:val="0"/>
      <w:marBottom w:val="0"/>
      <w:divBdr>
        <w:top w:val="none" w:sz="0" w:space="0" w:color="auto"/>
        <w:left w:val="none" w:sz="0" w:space="0" w:color="auto"/>
        <w:bottom w:val="none" w:sz="0" w:space="0" w:color="auto"/>
        <w:right w:val="none" w:sz="0" w:space="0" w:color="auto"/>
      </w:divBdr>
    </w:div>
    <w:div w:id="1876117462">
      <w:bodyDiv w:val="1"/>
      <w:marLeft w:val="0"/>
      <w:marRight w:val="0"/>
      <w:marTop w:val="0"/>
      <w:marBottom w:val="0"/>
      <w:divBdr>
        <w:top w:val="none" w:sz="0" w:space="0" w:color="auto"/>
        <w:left w:val="none" w:sz="0" w:space="0" w:color="auto"/>
        <w:bottom w:val="none" w:sz="0" w:space="0" w:color="auto"/>
        <w:right w:val="none" w:sz="0" w:space="0" w:color="auto"/>
      </w:divBdr>
    </w:div>
    <w:div w:id="1879776894">
      <w:bodyDiv w:val="1"/>
      <w:marLeft w:val="0"/>
      <w:marRight w:val="0"/>
      <w:marTop w:val="0"/>
      <w:marBottom w:val="0"/>
      <w:divBdr>
        <w:top w:val="none" w:sz="0" w:space="0" w:color="auto"/>
        <w:left w:val="none" w:sz="0" w:space="0" w:color="auto"/>
        <w:bottom w:val="none" w:sz="0" w:space="0" w:color="auto"/>
        <w:right w:val="none" w:sz="0" w:space="0" w:color="auto"/>
      </w:divBdr>
    </w:div>
    <w:div w:id="1946500067">
      <w:bodyDiv w:val="1"/>
      <w:marLeft w:val="0"/>
      <w:marRight w:val="0"/>
      <w:marTop w:val="0"/>
      <w:marBottom w:val="0"/>
      <w:divBdr>
        <w:top w:val="none" w:sz="0" w:space="0" w:color="auto"/>
        <w:left w:val="none" w:sz="0" w:space="0" w:color="auto"/>
        <w:bottom w:val="none" w:sz="0" w:space="0" w:color="auto"/>
        <w:right w:val="none" w:sz="0" w:space="0" w:color="auto"/>
      </w:divBdr>
      <w:divsChild>
        <w:div w:id="2043627029">
          <w:marLeft w:val="0"/>
          <w:marRight w:val="0"/>
          <w:marTop w:val="0"/>
          <w:marBottom w:val="0"/>
          <w:divBdr>
            <w:top w:val="none" w:sz="0" w:space="0" w:color="auto"/>
            <w:left w:val="none" w:sz="0" w:space="0" w:color="auto"/>
            <w:bottom w:val="none" w:sz="0" w:space="0" w:color="auto"/>
            <w:right w:val="none" w:sz="0" w:space="0" w:color="auto"/>
          </w:divBdr>
          <w:divsChild>
            <w:div w:id="1808007987">
              <w:marLeft w:val="0"/>
              <w:marRight w:val="0"/>
              <w:marTop w:val="0"/>
              <w:marBottom w:val="0"/>
              <w:divBdr>
                <w:top w:val="none" w:sz="0" w:space="0" w:color="auto"/>
                <w:left w:val="none" w:sz="0" w:space="0" w:color="auto"/>
                <w:bottom w:val="none" w:sz="0" w:space="0" w:color="auto"/>
                <w:right w:val="none" w:sz="0" w:space="0" w:color="auto"/>
              </w:divBdr>
            </w:div>
            <w:div w:id="1264337006">
              <w:marLeft w:val="0"/>
              <w:marRight w:val="0"/>
              <w:marTop w:val="0"/>
              <w:marBottom w:val="0"/>
              <w:divBdr>
                <w:top w:val="none" w:sz="0" w:space="0" w:color="auto"/>
                <w:left w:val="none" w:sz="0" w:space="0" w:color="auto"/>
                <w:bottom w:val="none" w:sz="0" w:space="0" w:color="auto"/>
                <w:right w:val="none" w:sz="0" w:space="0" w:color="auto"/>
              </w:divBdr>
            </w:div>
            <w:div w:id="1375232548">
              <w:marLeft w:val="0"/>
              <w:marRight w:val="0"/>
              <w:marTop w:val="0"/>
              <w:marBottom w:val="0"/>
              <w:divBdr>
                <w:top w:val="none" w:sz="0" w:space="0" w:color="auto"/>
                <w:left w:val="none" w:sz="0" w:space="0" w:color="auto"/>
                <w:bottom w:val="none" w:sz="0" w:space="0" w:color="auto"/>
                <w:right w:val="none" w:sz="0" w:space="0" w:color="auto"/>
              </w:divBdr>
            </w:div>
            <w:div w:id="816998737">
              <w:marLeft w:val="0"/>
              <w:marRight w:val="0"/>
              <w:marTop w:val="0"/>
              <w:marBottom w:val="0"/>
              <w:divBdr>
                <w:top w:val="none" w:sz="0" w:space="0" w:color="auto"/>
                <w:left w:val="none" w:sz="0" w:space="0" w:color="auto"/>
                <w:bottom w:val="none" w:sz="0" w:space="0" w:color="auto"/>
                <w:right w:val="none" w:sz="0" w:space="0" w:color="auto"/>
              </w:divBdr>
            </w:div>
            <w:div w:id="1624723859">
              <w:marLeft w:val="0"/>
              <w:marRight w:val="0"/>
              <w:marTop w:val="0"/>
              <w:marBottom w:val="0"/>
              <w:divBdr>
                <w:top w:val="none" w:sz="0" w:space="0" w:color="auto"/>
                <w:left w:val="none" w:sz="0" w:space="0" w:color="auto"/>
                <w:bottom w:val="none" w:sz="0" w:space="0" w:color="auto"/>
                <w:right w:val="none" w:sz="0" w:space="0" w:color="auto"/>
              </w:divBdr>
            </w:div>
            <w:div w:id="44450636">
              <w:marLeft w:val="0"/>
              <w:marRight w:val="0"/>
              <w:marTop w:val="0"/>
              <w:marBottom w:val="0"/>
              <w:divBdr>
                <w:top w:val="none" w:sz="0" w:space="0" w:color="auto"/>
                <w:left w:val="none" w:sz="0" w:space="0" w:color="auto"/>
                <w:bottom w:val="none" w:sz="0" w:space="0" w:color="auto"/>
                <w:right w:val="none" w:sz="0" w:space="0" w:color="auto"/>
              </w:divBdr>
            </w:div>
            <w:div w:id="1387754687">
              <w:marLeft w:val="0"/>
              <w:marRight w:val="0"/>
              <w:marTop w:val="0"/>
              <w:marBottom w:val="0"/>
              <w:divBdr>
                <w:top w:val="none" w:sz="0" w:space="0" w:color="auto"/>
                <w:left w:val="none" w:sz="0" w:space="0" w:color="auto"/>
                <w:bottom w:val="none" w:sz="0" w:space="0" w:color="auto"/>
                <w:right w:val="none" w:sz="0" w:space="0" w:color="auto"/>
              </w:divBdr>
            </w:div>
            <w:div w:id="1837769677">
              <w:marLeft w:val="0"/>
              <w:marRight w:val="0"/>
              <w:marTop w:val="0"/>
              <w:marBottom w:val="0"/>
              <w:divBdr>
                <w:top w:val="none" w:sz="0" w:space="0" w:color="auto"/>
                <w:left w:val="none" w:sz="0" w:space="0" w:color="auto"/>
                <w:bottom w:val="none" w:sz="0" w:space="0" w:color="auto"/>
                <w:right w:val="none" w:sz="0" w:space="0" w:color="auto"/>
              </w:divBdr>
            </w:div>
            <w:div w:id="2139369415">
              <w:marLeft w:val="0"/>
              <w:marRight w:val="0"/>
              <w:marTop w:val="0"/>
              <w:marBottom w:val="0"/>
              <w:divBdr>
                <w:top w:val="none" w:sz="0" w:space="0" w:color="auto"/>
                <w:left w:val="none" w:sz="0" w:space="0" w:color="auto"/>
                <w:bottom w:val="none" w:sz="0" w:space="0" w:color="auto"/>
                <w:right w:val="none" w:sz="0" w:space="0" w:color="auto"/>
              </w:divBdr>
            </w:div>
            <w:div w:id="223416035">
              <w:marLeft w:val="0"/>
              <w:marRight w:val="0"/>
              <w:marTop w:val="0"/>
              <w:marBottom w:val="0"/>
              <w:divBdr>
                <w:top w:val="none" w:sz="0" w:space="0" w:color="auto"/>
                <w:left w:val="none" w:sz="0" w:space="0" w:color="auto"/>
                <w:bottom w:val="none" w:sz="0" w:space="0" w:color="auto"/>
                <w:right w:val="none" w:sz="0" w:space="0" w:color="auto"/>
              </w:divBdr>
            </w:div>
            <w:div w:id="916594304">
              <w:marLeft w:val="0"/>
              <w:marRight w:val="0"/>
              <w:marTop w:val="0"/>
              <w:marBottom w:val="0"/>
              <w:divBdr>
                <w:top w:val="none" w:sz="0" w:space="0" w:color="auto"/>
                <w:left w:val="none" w:sz="0" w:space="0" w:color="auto"/>
                <w:bottom w:val="none" w:sz="0" w:space="0" w:color="auto"/>
                <w:right w:val="none" w:sz="0" w:space="0" w:color="auto"/>
              </w:divBdr>
            </w:div>
            <w:div w:id="702249175">
              <w:marLeft w:val="0"/>
              <w:marRight w:val="0"/>
              <w:marTop w:val="0"/>
              <w:marBottom w:val="0"/>
              <w:divBdr>
                <w:top w:val="none" w:sz="0" w:space="0" w:color="auto"/>
                <w:left w:val="none" w:sz="0" w:space="0" w:color="auto"/>
                <w:bottom w:val="none" w:sz="0" w:space="0" w:color="auto"/>
                <w:right w:val="none" w:sz="0" w:space="0" w:color="auto"/>
              </w:divBdr>
            </w:div>
            <w:div w:id="2022316383">
              <w:marLeft w:val="0"/>
              <w:marRight w:val="0"/>
              <w:marTop w:val="0"/>
              <w:marBottom w:val="0"/>
              <w:divBdr>
                <w:top w:val="none" w:sz="0" w:space="0" w:color="auto"/>
                <w:left w:val="none" w:sz="0" w:space="0" w:color="auto"/>
                <w:bottom w:val="none" w:sz="0" w:space="0" w:color="auto"/>
                <w:right w:val="none" w:sz="0" w:space="0" w:color="auto"/>
              </w:divBdr>
            </w:div>
            <w:div w:id="1548058586">
              <w:marLeft w:val="0"/>
              <w:marRight w:val="0"/>
              <w:marTop w:val="0"/>
              <w:marBottom w:val="0"/>
              <w:divBdr>
                <w:top w:val="none" w:sz="0" w:space="0" w:color="auto"/>
                <w:left w:val="none" w:sz="0" w:space="0" w:color="auto"/>
                <w:bottom w:val="none" w:sz="0" w:space="0" w:color="auto"/>
                <w:right w:val="none" w:sz="0" w:space="0" w:color="auto"/>
              </w:divBdr>
            </w:div>
            <w:div w:id="861554416">
              <w:marLeft w:val="0"/>
              <w:marRight w:val="0"/>
              <w:marTop w:val="0"/>
              <w:marBottom w:val="0"/>
              <w:divBdr>
                <w:top w:val="none" w:sz="0" w:space="0" w:color="auto"/>
                <w:left w:val="none" w:sz="0" w:space="0" w:color="auto"/>
                <w:bottom w:val="none" w:sz="0" w:space="0" w:color="auto"/>
                <w:right w:val="none" w:sz="0" w:space="0" w:color="auto"/>
              </w:divBdr>
            </w:div>
            <w:div w:id="877936300">
              <w:marLeft w:val="0"/>
              <w:marRight w:val="0"/>
              <w:marTop w:val="0"/>
              <w:marBottom w:val="0"/>
              <w:divBdr>
                <w:top w:val="none" w:sz="0" w:space="0" w:color="auto"/>
                <w:left w:val="none" w:sz="0" w:space="0" w:color="auto"/>
                <w:bottom w:val="none" w:sz="0" w:space="0" w:color="auto"/>
                <w:right w:val="none" w:sz="0" w:space="0" w:color="auto"/>
              </w:divBdr>
            </w:div>
            <w:div w:id="1485505573">
              <w:marLeft w:val="0"/>
              <w:marRight w:val="0"/>
              <w:marTop w:val="0"/>
              <w:marBottom w:val="0"/>
              <w:divBdr>
                <w:top w:val="none" w:sz="0" w:space="0" w:color="auto"/>
                <w:left w:val="none" w:sz="0" w:space="0" w:color="auto"/>
                <w:bottom w:val="none" w:sz="0" w:space="0" w:color="auto"/>
                <w:right w:val="none" w:sz="0" w:space="0" w:color="auto"/>
              </w:divBdr>
            </w:div>
            <w:div w:id="349989214">
              <w:marLeft w:val="0"/>
              <w:marRight w:val="0"/>
              <w:marTop w:val="0"/>
              <w:marBottom w:val="0"/>
              <w:divBdr>
                <w:top w:val="none" w:sz="0" w:space="0" w:color="auto"/>
                <w:left w:val="none" w:sz="0" w:space="0" w:color="auto"/>
                <w:bottom w:val="none" w:sz="0" w:space="0" w:color="auto"/>
                <w:right w:val="none" w:sz="0" w:space="0" w:color="auto"/>
              </w:divBdr>
            </w:div>
            <w:div w:id="1716737196">
              <w:marLeft w:val="0"/>
              <w:marRight w:val="0"/>
              <w:marTop w:val="0"/>
              <w:marBottom w:val="0"/>
              <w:divBdr>
                <w:top w:val="none" w:sz="0" w:space="0" w:color="auto"/>
                <w:left w:val="none" w:sz="0" w:space="0" w:color="auto"/>
                <w:bottom w:val="none" w:sz="0" w:space="0" w:color="auto"/>
                <w:right w:val="none" w:sz="0" w:space="0" w:color="auto"/>
              </w:divBdr>
            </w:div>
          </w:divsChild>
        </w:div>
        <w:div w:id="1876843842">
          <w:marLeft w:val="0"/>
          <w:marRight w:val="0"/>
          <w:marTop w:val="0"/>
          <w:marBottom w:val="0"/>
          <w:divBdr>
            <w:top w:val="none" w:sz="0" w:space="0" w:color="auto"/>
            <w:left w:val="none" w:sz="0" w:space="0" w:color="auto"/>
            <w:bottom w:val="none" w:sz="0" w:space="0" w:color="auto"/>
            <w:right w:val="none" w:sz="0" w:space="0" w:color="auto"/>
          </w:divBdr>
          <w:divsChild>
            <w:div w:id="622351560">
              <w:marLeft w:val="0"/>
              <w:marRight w:val="0"/>
              <w:marTop w:val="0"/>
              <w:marBottom w:val="0"/>
              <w:divBdr>
                <w:top w:val="none" w:sz="0" w:space="0" w:color="auto"/>
                <w:left w:val="none" w:sz="0" w:space="0" w:color="auto"/>
                <w:bottom w:val="none" w:sz="0" w:space="0" w:color="auto"/>
                <w:right w:val="none" w:sz="0" w:space="0" w:color="auto"/>
              </w:divBdr>
            </w:div>
            <w:div w:id="426853272">
              <w:marLeft w:val="0"/>
              <w:marRight w:val="0"/>
              <w:marTop w:val="0"/>
              <w:marBottom w:val="0"/>
              <w:divBdr>
                <w:top w:val="none" w:sz="0" w:space="0" w:color="auto"/>
                <w:left w:val="none" w:sz="0" w:space="0" w:color="auto"/>
                <w:bottom w:val="none" w:sz="0" w:space="0" w:color="auto"/>
                <w:right w:val="none" w:sz="0" w:space="0" w:color="auto"/>
              </w:divBdr>
            </w:div>
            <w:div w:id="1204753635">
              <w:marLeft w:val="0"/>
              <w:marRight w:val="0"/>
              <w:marTop w:val="0"/>
              <w:marBottom w:val="0"/>
              <w:divBdr>
                <w:top w:val="none" w:sz="0" w:space="0" w:color="auto"/>
                <w:left w:val="none" w:sz="0" w:space="0" w:color="auto"/>
                <w:bottom w:val="none" w:sz="0" w:space="0" w:color="auto"/>
                <w:right w:val="none" w:sz="0" w:space="0" w:color="auto"/>
              </w:divBdr>
            </w:div>
            <w:div w:id="1724253002">
              <w:marLeft w:val="0"/>
              <w:marRight w:val="0"/>
              <w:marTop w:val="0"/>
              <w:marBottom w:val="0"/>
              <w:divBdr>
                <w:top w:val="none" w:sz="0" w:space="0" w:color="auto"/>
                <w:left w:val="none" w:sz="0" w:space="0" w:color="auto"/>
                <w:bottom w:val="none" w:sz="0" w:space="0" w:color="auto"/>
                <w:right w:val="none" w:sz="0" w:space="0" w:color="auto"/>
              </w:divBdr>
            </w:div>
            <w:div w:id="772673886">
              <w:marLeft w:val="0"/>
              <w:marRight w:val="0"/>
              <w:marTop w:val="0"/>
              <w:marBottom w:val="0"/>
              <w:divBdr>
                <w:top w:val="none" w:sz="0" w:space="0" w:color="auto"/>
                <w:left w:val="none" w:sz="0" w:space="0" w:color="auto"/>
                <w:bottom w:val="none" w:sz="0" w:space="0" w:color="auto"/>
                <w:right w:val="none" w:sz="0" w:space="0" w:color="auto"/>
              </w:divBdr>
            </w:div>
            <w:div w:id="1208181361">
              <w:marLeft w:val="0"/>
              <w:marRight w:val="0"/>
              <w:marTop w:val="0"/>
              <w:marBottom w:val="0"/>
              <w:divBdr>
                <w:top w:val="none" w:sz="0" w:space="0" w:color="auto"/>
                <w:left w:val="none" w:sz="0" w:space="0" w:color="auto"/>
                <w:bottom w:val="none" w:sz="0" w:space="0" w:color="auto"/>
                <w:right w:val="none" w:sz="0" w:space="0" w:color="auto"/>
              </w:divBdr>
            </w:div>
            <w:div w:id="1022777059">
              <w:marLeft w:val="0"/>
              <w:marRight w:val="0"/>
              <w:marTop w:val="0"/>
              <w:marBottom w:val="0"/>
              <w:divBdr>
                <w:top w:val="none" w:sz="0" w:space="0" w:color="auto"/>
                <w:left w:val="none" w:sz="0" w:space="0" w:color="auto"/>
                <w:bottom w:val="none" w:sz="0" w:space="0" w:color="auto"/>
                <w:right w:val="none" w:sz="0" w:space="0" w:color="auto"/>
              </w:divBdr>
            </w:div>
            <w:div w:id="2001807196">
              <w:marLeft w:val="0"/>
              <w:marRight w:val="0"/>
              <w:marTop w:val="0"/>
              <w:marBottom w:val="0"/>
              <w:divBdr>
                <w:top w:val="none" w:sz="0" w:space="0" w:color="auto"/>
                <w:left w:val="none" w:sz="0" w:space="0" w:color="auto"/>
                <w:bottom w:val="none" w:sz="0" w:space="0" w:color="auto"/>
                <w:right w:val="none" w:sz="0" w:space="0" w:color="auto"/>
              </w:divBdr>
            </w:div>
            <w:div w:id="404034291">
              <w:marLeft w:val="0"/>
              <w:marRight w:val="0"/>
              <w:marTop w:val="0"/>
              <w:marBottom w:val="0"/>
              <w:divBdr>
                <w:top w:val="none" w:sz="0" w:space="0" w:color="auto"/>
                <w:left w:val="none" w:sz="0" w:space="0" w:color="auto"/>
                <w:bottom w:val="none" w:sz="0" w:space="0" w:color="auto"/>
                <w:right w:val="none" w:sz="0" w:space="0" w:color="auto"/>
              </w:divBdr>
            </w:div>
            <w:div w:id="152454887">
              <w:marLeft w:val="0"/>
              <w:marRight w:val="0"/>
              <w:marTop w:val="0"/>
              <w:marBottom w:val="0"/>
              <w:divBdr>
                <w:top w:val="none" w:sz="0" w:space="0" w:color="auto"/>
                <w:left w:val="none" w:sz="0" w:space="0" w:color="auto"/>
                <w:bottom w:val="none" w:sz="0" w:space="0" w:color="auto"/>
                <w:right w:val="none" w:sz="0" w:space="0" w:color="auto"/>
              </w:divBdr>
            </w:div>
            <w:div w:id="521823729">
              <w:marLeft w:val="0"/>
              <w:marRight w:val="0"/>
              <w:marTop w:val="0"/>
              <w:marBottom w:val="0"/>
              <w:divBdr>
                <w:top w:val="none" w:sz="0" w:space="0" w:color="auto"/>
                <w:left w:val="none" w:sz="0" w:space="0" w:color="auto"/>
                <w:bottom w:val="none" w:sz="0" w:space="0" w:color="auto"/>
                <w:right w:val="none" w:sz="0" w:space="0" w:color="auto"/>
              </w:divBdr>
            </w:div>
            <w:div w:id="1911765517">
              <w:marLeft w:val="0"/>
              <w:marRight w:val="0"/>
              <w:marTop w:val="0"/>
              <w:marBottom w:val="0"/>
              <w:divBdr>
                <w:top w:val="none" w:sz="0" w:space="0" w:color="auto"/>
                <w:left w:val="none" w:sz="0" w:space="0" w:color="auto"/>
                <w:bottom w:val="none" w:sz="0" w:space="0" w:color="auto"/>
                <w:right w:val="none" w:sz="0" w:space="0" w:color="auto"/>
              </w:divBdr>
            </w:div>
            <w:div w:id="840318393">
              <w:marLeft w:val="0"/>
              <w:marRight w:val="0"/>
              <w:marTop w:val="0"/>
              <w:marBottom w:val="0"/>
              <w:divBdr>
                <w:top w:val="none" w:sz="0" w:space="0" w:color="auto"/>
                <w:left w:val="none" w:sz="0" w:space="0" w:color="auto"/>
                <w:bottom w:val="none" w:sz="0" w:space="0" w:color="auto"/>
                <w:right w:val="none" w:sz="0" w:space="0" w:color="auto"/>
              </w:divBdr>
            </w:div>
            <w:div w:id="130366485">
              <w:marLeft w:val="0"/>
              <w:marRight w:val="0"/>
              <w:marTop w:val="0"/>
              <w:marBottom w:val="0"/>
              <w:divBdr>
                <w:top w:val="none" w:sz="0" w:space="0" w:color="auto"/>
                <w:left w:val="none" w:sz="0" w:space="0" w:color="auto"/>
                <w:bottom w:val="none" w:sz="0" w:space="0" w:color="auto"/>
                <w:right w:val="none" w:sz="0" w:space="0" w:color="auto"/>
              </w:divBdr>
            </w:div>
            <w:div w:id="1723139456">
              <w:marLeft w:val="0"/>
              <w:marRight w:val="0"/>
              <w:marTop w:val="0"/>
              <w:marBottom w:val="0"/>
              <w:divBdr>
                <w:top w:val="none" w:sz="0" w:space="0" w:color="auto"/>
                <w:left w:val="none" w:sz="0" w:space="0" w:color="auto"/>
                <w:bottom w:val="none" w:sz="0" w:space="0" w:color="auto"/>
                <w:right w:val="none" w:sz="0" w:space="0" w:color="auto"/>
              </w:divBdr>
            </w:div>
            <w:div w:id="2008941901">
              <w:marLeft w:val="0"/>
              <w:marRight w:val="0"/>
              <w:marTop w:val="0"/>
              <w:marBottom w:val="0"/>
              <w:divBdr>
                <w:top w:val="none" w:sz="0" w:space="0" w:color="auto"/>
                <w:left w:val="none" w:sz="0" w:space="0" w:color="auto"/>
                <w:bottom w:val="none" w:sz="0" w:space="0" w:color="auto"/>
                <w:right w:val="none" w:sz="0" w:space="0" w:color="auto"/>
              </w:divBdr>
            </w:div>
            <w:div w:id="1910841555">
              <w:marLeft w:val="0"/>
              <w:marRight w:val="0"/>
              <w:marTop w:val="0"/>
              <w:marBottom w:val="0"/>
              <w:divBdr>
                <w:top w:val="none" w:sz="0" w:space="0" w:color="auto"/>
                <w:left w:val="none" w:sz="0" w:space="0" w:color="auto"/>
                <w:bottom w:val="none" w:sz="0" w:space="0" w:color="auto"/>
                <w:right w:val="none" w:sz="0" w:space="0" w:color="auto"/>
              </w:divBdr>
            </w:div>
            <w:div w:id="1639456599">
              <w:marLeft w:val="0"/>
              <w:marRight w:val="0"/>
              <w:marTop w:val="0"/>
              <w:marBottom w:val="0"/>
              <w:divBdr>
                <w:top w:val="none" w:sz="0" w:space="0" w:color="auto"/>
                <w:left w:val="none" w:sz="0" w:space="0" w:color="auto"/>
                <w:bottom w:val="none" w:sz="0" w:space="0" w:color="auto"/>
                <w:right w:val="none" w:sz="0" w:space="0" w:color="auto"/>
              </w:divBdr>
            </w:div>
            <w:div w:id="1746030428">
              <w:marLeft w:val="0"/>
              <w:marRight w:val="0"/>
              <w:marTop w:val="0"/>
              <w:marBottom w:val="0"/>
              <w:divBdr>
                <w:top w:val="none" w:sz="0" w:space="0" w:color="auto"/>
                <w:left w:val="none" w:sz="0" w:space="0" w:color="auto"/>
                <w:bottom w:val="none" w:sz="0" w:space="0" w:color="auto"/>
                <w:right w:val="none" w:sz="0" w:space="0" w:color="auto"/>
              </w:divBdr>
            </w:div>
            <w:div w:id="592133571">
              <w:marLeft w:val="0"/>
              <w:marRight w:val="0"/>
              <w:marTop w:val="0"/>
              <w:marBottom w:val="0"/>
              <w:divBdr>
                <w:top w:val="none" w:sz="0" w:space="0" w:color="auto"/>
                <w:left w:val="none" w:sz="0" w:space="0" w:color="auto"/>
                <w:bottom w:val="none" w:sz="0" w:space="0" w:color="auto"/>
                <w:right w:val="none" w:sz="0" w:space="0" w:color="auto"/>
              </w:divBdr>
            </w:div>
          </w:divsChild>
        </w:div>
        <w:div w:id="1154645387">
          <w:marLeft w:val="0"/>
          <w:marRight w:val="0"/>
          <w:marTop w:val="0"/>
          <w:marBottom w:val="0"/>
          <w:divBdr>
            <w:top w:val="none" w:sz="0" w:space="0" w:color="auto"/>
            <w:left w:val="none" w:sz="0" w:space="0" w:color="auto"/>
            <w:bottom w:val="none" w:sz="0" w:space="0" w:color="auto"/>
            <w:right w:val="none" w:sz="0" w:space="0" w:color="auto"/>
          </w:divBdr>
        </w:div>
      </w:divsChild>
    </w:div>
    <w:div w:id="1973553083">
      <w:bodyDiv w:val="1"/>
      <w:marLeft w:val="0"/>
      <w:marRight w:val="0"/>
      <w:marTop w:val="0"/>
      <w:marBottom w:val="0"/>
      <w:divBdr>
        <w:top w:val="none" w:sz="0" w:space="0" w:color="auto"/>
        <w:left w:val="none" w:sz="0" w:space="0" w:color="auto"/>
        <w:bottom w:val="none" w:sz="0" w:space="0" w:color="auto"/>
        <w:right w:val="none" w:sz="0" w:space="0" w:color="auto"/>
      </w:divBdr>
    </w:div>
    <w:div w:id="1974825295">
      <w:bodyDiv w:val="1"/>
      <w:marLeft w:val="0"/>
      <w:marRight w:val="0"/>
      <w:marTop w:val="0"/>
      <w:marBottom w:val="0"/>
      <w:divBdr>
        <w:top w:val="none" w:sz="0" w:space="0" w:color="auto"/>
        <w:left w:val="none" w:sz="0" w:space="0" w:color="auto"/>
        <w:bottom w:val="none" w:sz="0" w:space="0" w:color="auto"/>
        <w:right w:val="none" w:sz="0" w:space="0" w:color="auto"/>
      </w:divBdr>
      <w:divsChild>
        <w:div w:id="850531667">
          <w:marLeft w:val="0"/>
          <w:marRight w:val="0"/>
          <w:marTop w:val="0"/>
          <w:marBottom w:val="0"/>
          <w:divBdr>
            <w:top w:val="none" w:sz="0" w:space="0" w:color="auto"/>
            <w:left w:val="none" w:sz="0" w:space="0" w:color="auto"/>
            <w:bottom w:val="none" w:sz="0" w:space="0" w:color="auto"/>
            <w:right w:val="none" w:sz="0" w:space="0" w:color="auto"/>
          </w:divBdr>
        </w:div>
        <w:div w:id="1025786679">
          <w:marLeft w:val="0"/>
          <w:marRight w:val="0"/>
          <w:marTop w:val="0"/>
          <w:marBottom w:val="0"/>
          <w:divBdr>
            <w:top w:val="none" w:sz="0" w:space="0" w:color="auto"/>
            <w:left w:val="none" w:sz="0" w:space="0" w:color="auto"/>
            <w:bottom w:val="none" w:sz="0" w:space="0" w:color="auto"/>
            <w:right w:val="none" w:sz="0" w:space="0" w:color="auto"/>
          </w:divBdr>
        </w:div>
        <w:div w:id="1113670785">
          <w:marLeft w:val="0"/>
          <w:marRight w:val="0"/>
          <w:marTop w:val="0"/>
          <w:marBottom w:val="0"/>
          <w:divBdr>
            <w:top w:val="none" w:sz="0" w:space="0" w:color="auto"/>
            <w:left w:val="none" w:sz="0" w:space="0" w:color="auto"/>
            <w:bottom w:val="none" w:sz="0" w:space="0" w:color="auto"/>
            <w:right w:val="none" w:sz="0" w:space="0" w:color="auto"/>
          </w:divBdr>
        </w:div>
        <w:div w:id="2013415619">
          <w:marLeft w:val="0"/>
          <w:marRight w:val="0"/>
          <w:marTop w:val="0"/>
          <w:marBottom w:val="0"/>
          <w:divBdr>
            <w:top w:val="none" w:sz="0" w:space="0" w:color="auto"/>
            <w:left w:val="none" w:sz="0" w:space="0" w:color="auto"/>
            <w:bottom w:val="none" w:sz="0" w:space="0" w:color="auto"/>
            <w:right w:val="none" w:sz="0" w:space="0" w:color="auto"/>
          </w:divBdr>
        </w:div>
      </w:divsChild>
    </w:div>
    <w:div w:id="1989701870">
      <w:bodyDiv w:val="1"/>
      <w:marLeft w:val="0"/>
      <w:marRight w:val="0"/>
      <w:marTop w:val="0"/>
      <w:marBottom w:val="0"/>
      <w:divBdr>
        <w:top w:val="none" w:sz="0" w:space="0" w:color="auto"/>
        <w:left w:val="none" w:sz="0" w:space="0" w:color="auto"/>
        <w:bottom w:val="none" w:sz="0" w:space="0" w:color="auto"/>
        <w:right w:val="none" w:sz="0" w:space="0" w:color="auto"/>
      </w:divBdr>
    </w:div>
    <w:div w:id="2030250096">
      <w:bodyDiv w:val="1"/>
      <w:marLeft w:val="0"/>
      <w:marRight w:val="0"/>
      <w:marTop w:val="0"/>
      <w:marBottom w:val="0"/>
      <w:divBdr>
        <w:top w:val="none" w:sz="0" w:space="0" w:color="auto"/>
        <w:left w:val="none" w:sz="0" w:space="0" w:color="auto"/>
        <w:bottom w:val="none" w:sz="0" w:space="0" w:color="auto"/>
        <w:right w:val="none" w:sz="0" w:space="0" w:color="auto"/>
      </w:divBdr>
      <w:divsChild>
        <w:div w:id="1848669564">
          <w:marLeft w:val="0"/>
          <w:marRight w:val="0"/>
          <w:marTop w:val="0"/>
          <w:marBottom w:val="0"/>
          <w:divBdr>
            <w:top w:val="none" w:sz="0" w:space="0" w:color="auto"/>
            <w:left w:val="none" w:sz="0" w:space="0" w:color="auto"/>
            <w:bottom w:val="none" w:sz="0" w:space="0" w:color="auto"/>
            <w:right w:val="none" w:sz="0" w:space="0" w:color="auto"/>
          </w:divBdr>
        </w:div>
        <w:div w:id="1280527950">
          <w:marLeft w:val="0"/>
          <w:marRight w:val="0"/>
          <w:marTop w:val="0"/>
          <w:marBottom w:val="0"/>
          <w:divBdr>
            <w:top w:val="none" w:sz="0" w:space="0" w:color="auto"/>
            <w:left w:val="none" w:sz="0" w:space="0" w:color="auto"/>
            <w:bottom w:val="none" w:sz="0" w:space="0" w:color="auto"/>
            <w:right w:val="none" w:sz="0" w:space="0" w:color="auto"/>
          </w:divBdr>
        </w:div>
        <w:div w:id="1782802581">
          <w:marLeft w:val="0"/>
          <w:marRight w:val="0"/>
          <w:marTop w:val="0"/>
          <w:marBottom w:val="0"/>
          <w:divBdr>
            <w:top w:val="none" w:sz="0" w:space="0" w:color="auto"/>
            <w:left w:val="none" w:sz="0" w:space="0" w:color="auto"/>
            <w:bottom w:val="none" w:sz="0" w:space="0" w:color="auto"/>
            <w:right w:val="none" w:sz="0" w:space="0" w:color="auto"/>
          </w:divBdr>
          <w:divsChild>
            <w:div w:id="345595612">
              <w:marLeft w:val="0"/>
              <w:marRight w:val="0"/>
              <w:marTop w:val="0"/>
              <w:marBottom w:val="0"/>
              <w:divBdr>
                <w:top w:val="none" w:sz="0" w:space="0" w:color="auto"/>
                <w:left w:val="none" w:sz="0" w:space="0" w:color="auto"/>
                <w:bottom w:val="none" w:sz="0" w:space="0" w:color="auto"/>
                <w:right w:val="none" w:sz="0" w:space="0" w:color="auto"/>
              </w:divBdr>
            </w:div>
            <w:div w:id="1621112070">
              <w:marLeft w:val="0"/>
              <w:marRight w:val="0"/>
              <w:marTop w:val="0"/>
              <w:marBottom w:val="0"/>
              <w:divBdr>
                <w:top w:val="none" w:sz="0" w:space="0" w:color="auto"/>
                <w:left w:val="none" w:sz="0" w:space="0" w:color="auto"/>
                <w:bottom w:val="none" w:sz="0" w:space="0" w:color="auto"/>
                <w:right w:val="none" w:sz="0" w:space="0" w:color="auto"/>
              </w:divBdr>
            </w:div>
            <w:div w:id="1509562227">
              <w:marLeft w:val="0"/>
              <w:marRight w:val="0"/>
              <w:marTop w:val="0"/>
              <w:marBottom w:val="0"/>
              <w:divBdr>
                <w:top w:val="none" w:sz="0" w:space="0" w:color="auto"/>
                <w:left w:val="none" w:sz="0" w:space="0" w:color="auto"/>
                <w:bottom w:val="none" w:sz="0" w:space="0" w:color="auto"/>
                <w:right w:val="none" w:sz="0" w:space="0" w:color="auto"/>
              </w:divBdr>
            </w:div>
            <w:div w:id="648245217">
              <w:marLeft w:val="0"/>
              <w:marRight w:val="0"/>
              <w:marTop w:val="0"/>
              <w:marBottom w:val="0"/>
              <w:divBdr>
                <w:top w:val="none" w:sz="0" w:space="0" w:color="auto"/>
                <w:left w:val="none" w:sz="0" w:space="0" w:color="auto"/>
                <w:bottom w:val="none" w:sz="0" w:space="0" w:color="auto"/>
                <w:right w:val="none" w:sz="0" w:space="0" w:color="auto"/>
              </w:divBdr>
            </w:div>
            <w:div w:id="52698262">
              <w:marLeft w:val="0"/>
              <w:marRight w:val="0"/>
              <w:marTop w:val="0"/>
              <w:marBottom w:val="0"/>
              <w:divBdr>
                <w:top w:val="none" w:sz="0" w:space="0" w:color="auto"/>
                <w:left w:val="none" w:sz="0" w:space="0" w:color="auto"/>
                <w:bottom w:val="none" w:sz="0" w:space="0" w:color="auto"/>
                <w:right w:val="none" w:sz="0" w:space="0" w:color="auto"/>
              </w:divBdr>
            </w:div>
            <w:div w:id="1770347168">
              <w:marLeft w:val="0"/>
              <w:marRight w:val="0"/>
              <w:marTop w:val="0"/>
              <w:marBottom w:val="0"/>
              <w:divBdr>
                <w:top w:val="none" w:sz="0" w:space="0" w:color="auto"/>
                <w:left w:val="none" w:sz="0" w:space="0" w:color="auto"/>
                <w:bottom w:val="none" w:sz="0" w:space="0" w:color="auto"/>
                <w:right w:val="none" w:sz="0" w:space="0" w:color="auto"/>
              </w:divBdr>
            </w:div>
            <w:div w:id="1862429429">
              <w:marLeft w:val="0"/>
              <w:marRight w:val="0"/>
              <w:marTop w:val="0"/>
              <w:marBottom w:val="0"/>
              <w:divBdr>
                <w:top w:val="none" w:sz="0" w:space="0" w:color="auto"/>
                <w:left w:val="none" w:sz="0" w:space="0" w:color="auto"/>
                <w:bottom w:val="none" w:sz="0" w:space="0" w:color="auto"/>
                <w:right w:val="none" w:sz="0" w:space="0" w:color="auto"/>
              </w:divBdr>
            </w:div>
            <w:div w:id="1669939683">
              <w:marLeft w:val="0"/>
              <w:marRight w:val="0"/>
              <w:marTop w:val="0"/>
              <w:marBottom w:val="0"/>
              <w:divBdr>
                <w:top w:val="none" w:sz="0" w:space="0" w:color="auto"/>
                <w:left w:val="none" w:sz="0" w:space="0" w:color="auto"/>
                <w:bottom w:val="none" w:sz="0" w:space="0" w:color="auto"/>
                <w:right w:val="none" w:sz="0" w:space="0" w:color="auto"/>
              </w:divBdr>
            </w:div>
            <w:div w:id="712117015">
              <w:marLeft w:val="0"/>
              <w:marRight w:val="0"/>
              <w:marTop w:val="0"/>
              <w:marBottom w:val="0"/>
              <w:divBdr>
                <w:top w:val="none" w:sz="0" w:space="0" w:color="auto"/>
                <w:left w:val="none" w:sz="0" w:space="0" w:color="auto"/>
                <w:bottom w:val="none" w:sz="0" w:space="0" w:color="auto"/>
                <w:right w:val="none" w:sz="0" w:space="0" w:color="auto"/>
              </w:divBdr>
            </w:div>
            <w:div w:id="1927153303">
              <w:marLeft w:val="0"/>
              <w:marRight w:val="0"/>
              <w:marTop w:val="0"/>
              <w:marBottom w:val="0"/>
              <w:divBdr>
                <w:top w:val="none" w:sz="0" w:space="0" w:color="auto"/>
                <w:left w:val="none" w:sz="0" w:space="0" w:color="auto"/>
                <w:bottom w:val="none" w:sz="0" w:space="0" w:color="auto"/>
                <w:right w:val="none" w:sz="0" w:space="0" w:color="auto"/>
              </w:divBdr>
            </w:div>
            <w:div w:id="1324554384">
              <w:marLeft w:val="0"/>
              <w:marRight w:val="0"/>
              <w:marTop w:val="0"/>
              <w:marBottom w:val="0"/>
              <w:divBdr>
                <w:top w:val="none" w:sz="0" w:space="0" w:color="auto"/>
                <w:left w:val="none" w:sz="0" w:space="0" w:color="auto"/>
                <w:bottom w:val="none" w:sz="0" w:space="0" w:color="auto"/>
                <w:right w:val="none" w:sz="0" w:space="0" w:color="auto"/>
              </w:divBdr>
            </w:div>
            <w:div w:id="833494507">
              <w:marLeft w:val="0"/>
              <w:marRight w:val="0"/>
              <w:marTop w:val="0"/>
              <w:marBottom w:val="0"/>
              <w:divBdr>
                <w:top w:val="none" w:sz="0" w:space="0" w:color="auto"/>
                <w:left w:val="none" w:sz="0" w:space="0" w:color="auto"/>
                <w:bottom w:val="none" w:sz="0" w:space="0" w:color="auto"/>
                <w:right w:val="none" w:sz="0" w:space="0" w:color="auto"/>
              </w:divBdr>
            </w:div>
            <w:div w:id="1358771012">
              <w:marLeft w:val="0"/>
              <w:marRight w:val="0"/>
              <w:marTop w:val="0"/>
              <w:marBottom w:val="0"/>
              <w:divBdr>
                <w:top w:val="none" w:sz="0" w:space="0" w:color="auto"/>
                <w:left w:val="none" w:sz="0" w:space="0" w:color="auto"/>
                <w:bottom w:val="none" w:sz="0" w:space="0" w:color="auto"/>
                <w:right w:val="none" w:sz="0" w:space="0" w:color="auto"/>
              </w:divBdr>
            </w:div>
            <w:div w:id="639387321">
              <w:marLeft w:val="0"/>
              <w:marRight w:val="0"/>
              <w:marTop w:val="0"/>
              <w:marBottom w:val="0"/>
              <w:divBdr>
                <w:top w:val="none" w:sz="0" w:space="0" w:color="auto"/>
                <w:left w:val="none" w:sz="0" w:space="0" w:color="auto"/>
                <w:bottom w:val="none" w:sz="0" w:space="0" w:color="auto"/>
                <w:right w:val="none" w:sz="0" w:space="0" w:color="auto"/>
              </w:divBdr>
            </w:div>
            <w:div w:id="426972177">
              <w:marLeft w:val="0"/>
              <w:marRight w:val="0"/>
              <w:marTop w:val="0"/>
              <w:marBottom w:val="0"/>
              <w:divBdr>
                <w:top w:val="none" w:sz="0" w:space="0" w:color="auto"/>
                <w:left w:val="none" w:sz="0" w:space="0" w:color="auto"/>
                <w:bottom w:val="none" w:sz="0" w:space="0" w:color="auto"/>
                <w:right w:val="none" w:sz="0" w:space="0" w:color="auto"/>
              </w:divBdr>
            </w:div>
            <w:div w:id="1894077513">
              <w:marLeft w:val="0"/>
              <w:marRight w:val="0"/>
              <w:marTop w:val="0"/>
              <w:marBottom w:val="0"/>
              <w:divBdr>
                <w:top w:val="none" w:sz="0" w:space="0" w:color="auto"/>
                <w:left w:val="none" w:sz="0" w:space="0" w:color="auto"/>
                <w:bottom w:val="none" w:sz="0" w:space="0" w:color="auto"/>
                <w:right w:val="none" w:sz="0" w:space="0" w:color="auto"/>
              </w:divBdr>
            </w:div>
            <w:div w:id="106434060">
              <w:marLeft w:val="0"/>
              <w:marRight w:val="0"/>
              <w:marTop w:val="0"/>
              <w:marBottom w:val="0"/>
              <w:divBdr>
                <w:top w:val="none" w:sz="0" w:space="0" w:color="auto"/>
                <w:left w:val="none" w:sz="0" w:space="0" w:color="auto"/>
                <w:bottom w:val="none" w:sz="0" w:space="0" w:color="auto"/>
                <w:right w:val="none" w:sz="0" w:space="0" w:color="auto"/>
              </w:divBdr>
            </w:div>
            <w:div w:id="2083216439">
              <w:marLeft w:val="0"/>
              <w:marRight w:val="0"/>
              <w:marTop w:val="0"/>
              <w:marBottom w:val="0"/>
              <w:divBdr>
                <w:top w:val="none" w:sz="0" w:space="0" w:color="auto"/>
                <w:left w:val="none" w:sz="0" w:space="0" w:color="auto"/>
                <w:bottom w:val="none" w:sz="0" w:space="0" w:color="auto"/>
                <w:right w:val="none" w:sz="0" w:space="0" w:color="auto"/>
              </w:divBdr>
            </w:div>
            <w:div w:id="38096317">
              <w:marLeft w:val="0"/>
              <w:marRight w:val="0"/>
              <w:marTop w:val="0"/>
              <w:marBottom w:val="0"/>
              <w:divBdr>
                <w:top w:val="none" w:sz="0" w:space="0" w:color="auto"/>
                <w:left w:val="none" w:sz="0" w:space="0" w:color="auto"/>
                <w:bottom w:val="none" w:sz="0" w:space="0" w:color="auto"/>
                <w:right w:val="none" w:sz="0" w:space="0" w:color="auto"/>
              </w:divBdr>
            </w:div>
            <w:div w:id="1012411952">
              <w:marLeft w:val="0"/>
              <w:marRight w:val="0"/>
              <w:marTop w:val="0"/>
              <w:marBottom w:val="0"/>
              <w:divBdr>
                <w:top w:val="none" w:sz="0" w:space="0" w:color="auto"/>
                <w:left w:val="none" w:sz="0" w:space="0" w:color="auto"/>
                <w:bottom w:val="none" w:sz="0" w:space="0" w:color="auto"/>
                <w:right w:val="none" w:sz="0" w:space="0" w:color="auto"/>
              </w:divBdr>
            </w:div>
          </w:divsChild>
        </w:div>
        <w:div w:id="1882860720">
          <w:marLeft w:val="0"/>
          <w:marRight w:val="0"/>
          <w:marTop w:val="0"/>
          <w:marBottom w:val="0"/>
          <w:divBdr>
            <w:top w:val="none" w:sz="0" w:space="0" w:color="auto"/>
            <w:left w:val="none" w:sz="0" w:space="0" w:color="auto"/>
            <w:bottom w:val="none" w:sz="0" w:space="0" w:color="auto"/>
            <w:right w:val="none" w:sz="0" w:space="0" w:color="auto"/>
          </w:divBdr>
          <w:divsChild>
            <w:div w:id="2036996374">
              <w:marLeft w:val="0"/>
              <w:marRight w:val="0"/>
              <w:marTop w:val="0"/>
              <w:marBottom w:val="0"/>
              <w:divBdr>
                <w:top w:val="none" w:sz="0" w:space="0" w:color="auto"/>
                <w:left w:val="none" w:sz="0" w:space="0" w:color="auto"/>
                <w:bottom w:val="none" w:sz="0" w:space="0" w:color="auto"/>
                <w:right w:val="none" w:sz="0" w:space="0" w:color="auto"/>
              </w:divBdr>
            </w:div>
            <w:div w:id="1282765720">
              <w:marLeft w:val="0"/>
              <w:marRight w:val="0"/>
              <w:marTop w:val="0"/>
              <w:marBottom w:val="0"/>
              <w:divBdr>
                <w:top w:val="none" w:sz="0" w:space="0" w:color="auto"/>
                <w:left w:val="none" w:sz="0" w:space="0" w:color="auto"/>
                <w:bottom w:val="none" w:sz="0" w:space="0" w:color="auto"/>
                <w:right w:val="none" w:sz="0" w:space="0" w:color="auto"/>
              </w:divBdr>
            </w:div>
            <w:div w:id="10993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950388">
      <w:bodyDiv w:val="1"/>
      <w:marLeft w:val="0"/>
      <w:marRight w:val="0"/>
      <w:marTop w:val="0"/>
      <w:marBottom w:val="0"/>
      <w:divBdr>
        <w:top w:val="none" w:sz="0" w:space="0" w:color="auto"/>
        <w:left w:val="none" w:sz="0" w:space="0" w:color="auto"/>
        <w:bottom w:val="none" w:sz="0" w:space="0" w:color="auto"/>
        <w:right w:val="none" w:sz="0" w:space="0" w:color="auto"/>
      </w:divBdr>
    </w:div>
    <w:div w:id="2142720459">
      <w:bodyDiv w:val="1"/>
      <w:marLeft w:val="0"/>
      <w:marRight w:val="0"/>
      <w:marTop w:val="0"/>
      <w:marBottom w:val="0"/>
      <w:divBdr>
        <w:top w:val="none" w:sz="0" w:space="0" w:color="auto"/>
        <w:left w:val="none" w:sz="0" w:space="0" w:color="auto"/>
        <w:bottom w:val="none" w:sz="0" w:space="0" w:color="auto"/>
        <w:right w:val="none" w:sz="0" w:space="0" w:color="auto"/>
      </w:divBdr>
      <w:divsChild>
        <w:div w:id="1846364205">
          <w:marLeft w:val="0"/>
          <w:marRight w:val="0"/>
          <w:marTop w:val="0"/>
          <w:marBottom w:val="0"/>
          <w:divBdr>
            <w:top w:val="none" w:sz="0" w:space="0" w:color="auto"/>
            <w:left w:val="none" w:sz="0" w:space="0" w:color="auto"/>
            <w:bottom w:val="none" w:sz="0" w:space="0" w:color="auto"/>
            <w:right w:val="none" w:sz="0" w:space="0" w:color="auto"/>
          </w:divBdr>
          <w:divsChild>
            <w:div w:id="811293387">
              <w:marLeft w:val="0"/>
              <w:marRight w:val="0"/>
              <w:marTop w:val="0"/>
              <w:marBottom w:val="0"/>
              <w:divBdr>
                <w:top w:val="none" w:sz="0" w:space="0" w:color="auto"/>
                <w:left w:val="none" w:sz="0" w:space="0" w:color="auto"/>
                <w:bottom w:val="none" w:sz="0" w:space="0" w:color="auto"/>
                <w:right w:val="none" w:sz="0" w:space="0" w:color="auto"/>
              </w:divBdr>
            </w:div>
            <w:div w:id="902251753">
              <w:marLeft w:val="0"/>
              <w:marRight w:val="0"/>
              <w:marTop w:val="0"/>
              <w:marBottom w:val="0"/>
              <w:divBdr>
                <w:top w:val="none" w:sz="0" w:space="0" w:color="auto"/>
                <w:left w:val="none" w:sz="0" w:space="0" w:color="auto"/>
                <w:bottom w:val="none" w:sz="0" w:space="0" w:color="auto"/>
                <w:right w:val="none" w:sz="0" w:space="0" w:color="auto"/>
              </w:divBdr>
            </w:div>
            <w:div w:id="914511872">
              <w:marLeft w:val="0"/>
              <w:marRight w:val="0"/>
              <w:marTop w:val="0"/>
              <w:marBottom w:val="0"/>
              <w:divBdr>
                <w:top w:val="none" w:sz="0" w:space="0" w:color="auto"/>
                <w:left w:val="none" w:sz="0" w:space="0" w:color="auto"/>
                <w:bottom w:val="none" w:sz="0" w:space="0" w:color="auto"/>
                <w:right w:val="none" w:sz="0" w:space="0" w:color="auto"/>
              </w:divBdr>
            </w:div>
            <w:div w:id="1895575716">
              <w:marLeft w:val="0"/>
              <w:marRight w:val="0"/>
              <w:marTop w:val="0"/>
              <w:marBottom w:val="0"/>
              <w:divBdr>
                <w:top w:val="none" w:sz="0" w:space="0" w:color="auto"/>
                <w:left w:val="none" w:sz="0" w:space="0" w:color="auto"/>
                <w:bottom w:val="none" w:sz="0" w:space="0" w:color="auto"/>
                <w:right w:val="none" w:sz="0" w:space="0" w:color="auto"/>
              </w:divBdr>
            </w:div>
            <w:div w:id="1085492549">
              <w:marLeft w:val="0"/>
              <w:marRight w:val="0"/>
              <w:marTop w:val="0"/>
              <w:marBottom w:val="0"/>
              <w:divBdr>
                <w:top w:val="none" w:sz="0" w:space="0" w:color="auto"/>
                <w:left w:val="none" w:sz="0" w:space="0" w:color="auto"/>
                <w:bottom w:val="none" w:sz="0" w:space="0" w:color="auto"/>
                <w:right w:val="none" w:sz="0" w:space="0" w:color="auto"/>
              </w:divBdr>
            </w:div>
          </w:divsChild>
        </w:div>
        <w:div w:id="1606227079">
          <w:marLeft w:val="0"/>
          <w:marRight w:val="0"/>
          <w:marTop w:val="0"/>
          <w:marBottom w:val="0"/>
          <w:divBdr>
            <w:top w:val="none" w:sz="0" w:space="0" w:color="auto"/>
            <w:left w:val="none" w:sz="0" w:space="0" w:color="auto"/>
            <w:bottom w:val="none" w:sz="0" w:space="0" w:color="auto"/>
            <w:right w:val="none" w:sz="0" w:space="0" w:color="auto"/>
          </w:divBdr>
          <w:divsChild>
            <w:div w:id="306008724">
              <w:marLeft w:val="0"/>
              <w:marRight w:val="0"/>
              <w:marTop w:val="0"/>
              <w:marBottom w:val="0"/>
              <w:divBdr>
                <w:top w:val="none" w:sz="0" w:space="0" w:color="auto"/>
                <w:left w:val="none" w:sz="0" w:space="0" w:color="auto"/>
                <w:bottom w:val="none" w:sz="0" w:space="0" w:color="auto"/>
                <w:right w:val="none" w:sz="0" w:space="0" w:color="auto"/>
              </w:divBdr>
            </w:div>
            <w:div w:id="600064494">
              <w:marLeft w:val="0"/>
              <w:marRight w:val="0"/>
              <w:marTop w:val="0"/>
              <w:marBottom w:val="0"/>
              <w:divBdr>
                <w:top w:val="none" w:sz="0" w:space="0" w:color="auto"/>
                <w:left w:val="none" w:sz="0" w:space="0" w:color="auto"/>
                <w:bottom w:val="none" w:sz="0" w:space="0" w:color="auto"/>
                <w:right w:val="none" w:sz="0" w:space="0" w:color="auto"/>
              </w:divBdr>
            </w:div>
            <w:div w:id="2032145979">
              <w:marLeft w:val="0"/>
              <w:marRight w:val="0"/>
              <w:marTop w:val="0"/>
              <w:marBottom w:val="0"/>
              <w:divBdr>
                <w:top w:val="none" w:sz="0" w:space="0" w:color="auto"/>
                <w:left w:val="none" w:sz="0" w:space="0" w:color="auto"/>
                <w:bottom w:val="none" w:sz="0" w:space="0" w:color="auto"/>
                <w:right w:val="none" w:sz="0" w:space="0" w:color="auto"/>
              </w:divBdr>
            </w:div>
            <w:div w:id="1723865650">
              <w:marLeft w:val="0"/>
              <w:marRight w:val="0"/>
              <w:marTop w:val="0"/>
              <w:marBottom w:val="0"/>
              <w:divBdr>
                <w:top w:val="none" w:sz="0" w:space="0" w:color="auto"/>
                <w:left w:val="none" w:sz="0" w:space="0" w:color="auto"/>
                <w:bottom w:val="none" w:sz="0" w:space="0" w:color="auto"/>
                <w:right w:val="none" w:sz="0" w:space="0" w:color="auto"/>
              </w:divBdr>
            </w:div>
            <w:div w:id="246615459">
              <w:marLeft w:val="0"/>
              <w:marRight w:val="0"/>
              <w:marTop w:val="0"/>
              <w:marBottom w:val="0"/>
              <w:divBdr>
                <w:top w:val="none" w:sz="0" w:space="0" w:color="auto"/>
                <w:left w:val="none" w:sz="0" w:space="0" w:color="auto"/>
                <w:bottom w:val="none" w:sz="0" w:space="0" w:color="auto"/>
                <w:right w:val="none" w:sz="0" w:space="0" w:color="auto"/>
              </w:divBdr>
            </w:div>
            <w:div w:id="961225390">
              <w:marLeft w:val="0"/>
              <w:marRight w:val="0"/>
              <w:marTop w:val="0"/>
              <w:marBottom w:val="0"/>
              <w:divBdr>
                <w:top w:val="none" w:sz="0" w:space="0" w:color="auto"/>
                <w:left w:val="none" w:sz="0" w:space="0" w:color="auto"/>
                <w:bottom w:val="none" w:sz="0" w:space="0" w:color="auto"/>
                <w:right w:val="none" w:sz="0" w:space="0" w:color="auto"/>
              </w:divBdr>
            </w:div>
            <w:div w:id="109008353">
              <w:marLeft w:val="0"/>
              <w:marRight w:val="0"/>
              <w:marTop w:val="0"/>
              <w:marBottom w:val="0"/>
              <w:divBdr>
                <w:top w:val="none" w:sz="0" w:space="0" w:color="auto"/>
                <w:left w:val="none" w:sz="0" w:space="0" w:color="auto"/>
                <w:bottom w:val="none" w:sz="0" w:space="0" w:color="auto"/>
                <w:right w:val="none" w:sz="0" w:space="0" w:color="auto"/>
              </w:divBdr>
            </w:div>
            <w:div w:id="1078526373">
              <w:marLeft w:val="0"/>
              <w:marRight w:val="0"/>
              <w:marTop w:val="0"/>
              <w:marBottom w:val="0"/>
              <w:divBdr>
                <w:top w:val="none" w:sz="0" w:space="0" w:color="auto"/>
                <w:left w:val="none" w:sz="0" w:space="0" w:color="auto"/>
                <w:bottom w:val="none" w:sz="0" w:space="0" w:color="auto"/>
                <w:right w:val="none" w:sz="0" w:space="0" w:color="auto"/>
              </w:divBdr>
            </w:div>
            <w:div w:id="1373262203">
              <w:marLeft w:val="0"/>
              <w:marRight w:val="0"/>
              <w:marTop w:val="0"/>
              <w:marBottom w:val="0"/>
              <w:divBdr>
                <w:top w:val="none" w:sz="0" w:space="0" w:color="auto"/>
                <w:left w:val="none" w:sz="0" w:space="0" w:color="auto"/>
                <w:bottom w:val="none" w:sz="0" w:space="0" w:color="auto"/>
                <w:right w:val="none" w:sz="0" w:space="0" w:color="auto"/>
              </w:divBdr>
            </w:div>
            <w:div w:id="937522570">
              <w:marLeft w:val="0"/>
              <w:marRight w:val="0"/>
              <w:marTop w:val="0"/>
              <w:marBottom w:val="0"/>
              <w:divBdr>
                <w:top w:val="none" w:sz="0" w:space="0" w:color="auto"/>
                <w:left w:val="none" w:sz="0" w:space="0" w:color="auto"/>
                <w:bottom w:val="none" w:sz="0" w:space="0" w:color="auto"/>
                <w:right w:val="none" w:sz="0" w:space="0" w:color="auto"/>
              </w:divBdr>
            </w:div>
            <w:div w:id="1874875971">
              <w:marLeft w:val="0"/>
              <w:marRight w:val="0"/>
              <w:marTop w:val="0"/>
              <w:marBottom w:val="0"/>
              <w:divBdr>
                <w:top w:val="none" w:sz="0" w:space="0" w:color="auto"/>
                <w:left w:val="none" w:sz="0" w:space="0" w:color="auto"/>
                <w:bottom w:val="none" w:sz="0" w:space="0" w:color="auto"/>
                <w:right w:val="none" w:sz="0" w:space="0" w:color="auto"/>
              </w:divBdr>
            </w:div>
            <w:div w:id="2005467972">
              <w:marLeft w:val="0"/>
              <w:marRight w:val="0"/>
              <w:marTop w:val="0"/>
              <w:marBottom w:val="0"/>
              <w:divBdr>
                <w:top w:val="none" w:sz="0" w:space="0" w:color="auto"/>
                <w:left w:val="none" w:sz="0" w:space="0" w:color="auto"/>
                <w:bottom w:val="none" w:sz="0" w:space="0" w:color="auto"/>
                <w:right w:val="none" w:sz="0" w:space="0" w:color="auto"/>
              </w:divBdr>
            </w:div>
            <w:div w:id="1315914692">
              <w:marLeft w:val="0"/>
              <w:marRight w:val="0"/>
              <w:marTop w:val="0"/>
              <w:marBottom w:val="0"/>
              <w:divBdr>
                <w:top w:val="none" w:sz="0" w:space="0" w:color="auto"/>
                <w:left w:val="none" w:sz="0" w:space="0" w:color="auto"/>
                <w:bottom w:val="none" w:sz="0" w:space="0" w:color="auto"/>
                <w:right w:val="none" w:sz="0" w:space="0" w:color="auto"/>
              </w:divBdr>
            </w:div>
            <w:div w:id="1752582574">
              <w:marLeft w:val="0"/>
              <w:marRight w:val="0"/>
              <w:marTop w:val="0"/>
              <w:marBottom w:val="0"/>
              <w:divBdr>
                <w:top w:val="none" w:sz="0" w:space="0" w:color="auto"/>
                <w:left w:val="none" w:sz="0" w:space="0" w:color="auto"/>
                <w:bottom w:val="none" w:sz="0" w:space="0" w:color="auto"/>
                <w:right w:val="none" w:sz="0" w:space="0" w:color="auto"/>
              </w:divBdr>
            </w:div>
            <w:div w:id="428736951">
              <w:marLeft w:val="0"/>
              <w:marRight w:val="0"/>
              <w:marTop w:val="0"/>
              <w:marBottom w:val="0"/>
              <w:divBdr>
                <w:top w:val="none" w:sz="0" w:space="0" w:color="auto"/>
                <w:left w:val="none" w:sz="0" w:space="0" w:color="auto"/>
                <w:bottom w:val="none" w:sz="0" w:space="0" w:color="auto"/>
                <w:right w:val="none" w:sz="0" w:space="0" w:color="auto"/>
              </w:divBdr>
            </w:div>
            <w:div w:id="1935286489">
              <w:marLeft w:val="0"/>
              <w:marRight w:val="0"/>
              <w:marTop w:val="0"/>
              <w:marBottom w:val="0"/>
              <w:divBdr>
                <w:top w:val="none" w:sz="0" w:space="0" w:color="auto"/>
                <w:left w:val="none" w:sz="0" w:space="0" w:color="auto"/>
                <w:bottom w:val="none" w:sz="0" w:space="0" w:color="auto"/>
                <w:right w:val="none" w:sz="0" w:space="0" w:color="auto"/>
              </w:divBdr>
            </w:div>
            <w:div w:id="62989951">
              <w:marLeft w:val="0"/>
              <w:marRight w:val="0"/>
              <w:marTop w:val="0"/>
              <w:marBottom w:val="0"/>
              <w:divBdr>
                <w:top w:val="none" w:sz="0" w:space="0" w:color="auto"/>
                <w:left w:val="none" w:sz="0" w:space="0" w:color="auto"/>
                <w:bottom w:val="none" w:sz="0" w:space="0" w:color="auto"/>
                <w:right w:val="none" w:sz="0" w:space="0" w:color="auto"/>
              </w:divBdr>
            </w:div>
            <w:div w:id="17360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file:///C:\Users\mdaks\Downloads\&#8226;%09https:\www.youtube.com\watch%3fv=vHePY3J5wJs&amp;ab_channel=HDIHealth&amp;Wellness" TargetMode="External"/><Relationship Id="rId4" Type="http://schemas.openxmlformats.org/officeDocument/2006/relationships/customXml" Target="../customXml/item4.xml"/><Relationship Id="rId9" Type="http://schemas.openxmlformats.org/officeDocument/2006/relationships/hyperlink" Target="https://www.youtube.com/watch?v=Ddcl-yA88MU&amp;ab_channel=Informing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CAF9A6-80D1-4F06-BD82-205890A64E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45F53407-E563-40DD-B56B-05E09674C83F}">
  <ds:schemaRefs>
    <ds:schemaRef ds:uri="http://schemas.microsoft.com/sharepoint/v3/contenttype/forms"/>
  </ds:schemaRefs>
</ds:datastoreItem>
</file>

<file path=customXml/itemProps4.xml><?xml version="1.0" encoding="utf-8"?>
<ds:datastoreItem xmlns:ds="http://schemas.openxmlformats.org/officeDocument/2006/customXml" ds:itemID="{FF2450CE-EC15-4221-BFB9-1B4A54F33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Andersen Sibley, Diane M</cp:lastModifiedBy>
  <cp:revision>3</cp:revision>
  <dcterms:created xsi:type="dcterms:W3CDTF">2025-07-22T13:41:00Z</dcterms:created>
  <dcterms:modified xsi:type="dcterms:W3CDTF">2025-07-22T13:43:00Z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